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4B1C2" w14:textId="77777777" w:rsidR="00396756" w:rsidRDefault="00000000">
      <w:pPr>
        <w:spacing w:before="3000"/>
        <w:jc w:val="center"/>
      </w:pPr>
      <w:r>
        <w:rPr>
          <w:b/>
          <w:color w:val="E74C3C"/>
          <w:sz w:val="72"/>
        </w:rPr>
        <w:t>🛡️ SECURITY DOCUMENT 🛡️</w:t>
      </w:r>
    </w:p>
    <w:p w14:paraId="72442861" w14:textId="77777777" w:rsidR="00396756" w:rsidRDefault="00000000">
      <w:pPr>
        <w:spacing w:before="2000"/>
        <w:jc w:val="center"/>
      </w:pPr>
      <w:r>
        <w:rPr>
          <w:b/>
          <w:color w:val="2C3E50"/>
          <w:sz w:val="96"/>
        </w:rPr>
        <w:t>MOMENTUM SPORTS</w:t>
      </w:r>
    </w:p>
    <w:p w14:paraId="3BCE0753" w14:textId="77777777" w:rsidR="00396756" w:rsidRDefault="00000000">
      <w:pPr>
        <w:jc w:val="center"/>
      </w:pPr>
      <w:r>
        <w:rPr>
          <w:i/>
          <w:color w:val="7F8C8D"/>
          <w:sz w:val="48"/>
        </w:rPr>
        <w:t>"Built for the Journey"</w:t>
      </w:r>
    </w:p>
    <w:p w14:paraId="69FBDF2E" w14:textId="77777777" w:rsidR="00396756" w:rsidRDefault="00000000">
      <w:pPr>
        <w:spacing w:before="2000"/>
        <w:jc w:val="center"/>
      </w:pPr>
      <w:r>
        <w:rPr>
          <w:b/>
          <w:color w:val="2C3E50"/>
          <w:sz w:val="72"/>
        </w:rPr>
        <w:lastRenderedPageBreak/>
        <w:t>CYBERSECURITY</w:t>
      </w:r>
      <w:r>
        <w:rPr>
          <w:b/>
          <w:color w:val="2C3E50"/>
          <w:sz w:val="72"/>
        </w:rPr>
        <w:br/>
        <w:t>INCIDENT RESPONSE</w:t>
      </w:r>
      <w:r>
        <w:rPr>
          <w:b/>
          <w:color w:val="2C3E50"/>
          <w:sz w:val="72"/>
        </w:rPr>
        <w:br/>
        <w:t>LOG</w:t>
      </w:r>
    </w:p>
    <w:p w14:paraId="7EADD45A" w14:textId="77777777" w:rsidR="00396756" w:rsidRDefault="00000000">
      <w:pPr>
        <w:spacing w:before="3000"/>
        <w:jc w:val="center"/>
      </w:pPr>
      <w:r>
        <w:rPr>
          <w:color w:val="7F8C8D"/>
          <w:sz w:val="52"/>
        </w:rPr>
        <w:t>IT Security &amp; Incident Management</w:t>
      </w:r>
    </w:p>
    <w:p w14:paraId="6DB88F6E" w14:textId="77777777" w:rsidR="00396756" w:rsidRDefault="00000000">
      <w:pPr>
        <w:spacing w:before="3000"/>
        <w:jc w:val="center"/>
      </w:pPr>
      <w:r>
        <w:rPr>
          <w:sz w:val="44"/>
        </w:rPr>
        <w:t>FY2025-2026 Incident Log</w:t>
      </w:r>
      <w:r>
        <w:rPr>
          <w:sz w:val="44"/>
        </w:rPr>
        <w:br/>
        <w:t>Reporting Period: July 2025 - January 2026</w:t>
      </w:r>
    </w:p>
    <w:p w14:paraId="5C637036" w14:textId="77777777" w:rsidR="00396756" w:rsidRDefault="00000000">
      <w:pPr>
        <w:spacing w:before="2000"/>
        <w:jc w:val="center"/>
      </w:pPr>
      <w:r>
        <w:rPr>
          <w:b/>
          <w:color w:val="E74C3C"/>
          <w:sz w:val="48"/>
        </w:rPr>
        <w:t>🔒 CONFIDENTIAL - INTERNAL USE ONLY 🔒</w:t>
      </w:r>
    </w:p>
    <w:p w14:paraId="6DD4AE31" w14:textId="77777777" w:rsidR="00396756" w:rsidRDefault="00000000">
      <w:pPr>
        <w:spacing w:before="3000"/>
        <w:jc w:val="center"/>
      </w:pPr>
      <w:r>
        <w:rPr>
          <w:color w:val="E74C3C"/>
        </w:rPr>
        <w:t>This document contains sensitive security information.</w:t>
      </w:r>
      <w:r>
        <w:rPr>
          <w:color w:val="E74C3C"/>
        </w:rPr>
        <w:br/>
        <w:t>Distribution limited to: CTO, General Manager, IT Team, Security Committee</w:t>
      </w:r>
      <w:r>
        <w:rPr>
          <w:color w:val="E74C3C"/>
        </w:rPr>
        <w:br/>
      </w:r>
      <w:r>
        <w:rPr>
          <w:color w:val="E74C3C"/>
        </w:rPr>
        <w:br/>
        <w:t>• Store in secure location only</w:t>
      </w:r>
      <w:r>
        <w:rPr>
          <w:color w:val="E74C3C"/>
        </w:rPr>
        <w:br/>
        <w:t>• Do not forward externally</w:t>
      </w:r>
      <w:r>
        <w:rPr>
          <w:color w:val="E74C3C"/>
        </w:rPr>
        <w:br/>
        <w:t>• Report any security concerns to security@momentumsports.com.au</w:t>
      </w:r>
    </w:p>
    <w:p w14:paraId="132B8132" w14:textId="77777777" w:rsidR="00396756" w:rsidRDefault="00000000">
      <w:r>
        <w:br w:type="page"/>
      </w:r>
    </w:p>
    <w:p w14:paraId="07080427" w14:textId="77777777" w:rsidR="00396756" w:rsidRDefault="00000000">
      <w:pPr>
        <w:pStyle w:val="Heading1"/>
      </w:pPr>
      <w:r>
        <w:t>EXECUTIVE SUMMARY</w:t>
      </w:r>
    </w:p>
    <w:p w14:paraId="59940D5B" w14:textId="77777777" w:rsidR="00396756" w:rsidRDefault="00000000">
      <w:r>
        <w:t>This Cybersecurity Incident Response Log documents all security incidents detected, investigated, and resolved during the reporting period July 2025 - January 2026. This log serves as both an operational record and compliance documentation for ISO 27001, SOC 2, and PCI DSS requirements.</w:t>
      </w:r>
    </w:p>
    <w:p w14:paraId="1FD136F3" w14:textId="77777777" w:rsidR="00396756" w:rsidRDefault="00000000">
      <w:pPr>
        <w:pStyle w:val="Heading2"/>
      </w:pPr>
      <w:r>
        <w:t>Reporting Period Overview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3368"/>
        <w:gridCol w:w="5252"/>
      </w:tblGrid>
      <w:tr w:rsidR="00396756" w14:paraId="4A1D5BEE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3835C86B" w14:textId="77777777" w:rsidR="00396756" w:rsidRDefault="00000000">
            <w:r>
              <w:t>Reporting Period:</w:t>
            </w:r>
          </w:p>
        </w:tc>
        <w:tc>
          <w:tcPr>
            <w:tcW w:w="5760" w:type="dxa"/>
          </w:tcPr>
          <w:p w14:paraId="025676EF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July 1, 2025 - January 15, 2026 (6.5 months)</w:t>
            </w:r>
          </w:p>
        </w:tc>
      </w:tr>
      <w:tr w:rsidR="00396756" w14:paraId="4A1F262A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635CA0A3" w14:textId="77777777" w:rsidR="00396756" w:rsidRDefault="00000000">
            <w:r>
              <w:t>Total Incidents Logged:</w:t>
            </w:r>
          </w:p>
        </w:tc>
        <w:tc>
          <w:tcPr>
            <w:tcW w:w="5760" w:type="dxa"/>
          </w:tcPr>
          <w:p w14:paraId="738B82A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47 incidents</w:t>
            </w:r>
          </w:p>
        </w:tc>
      </w:tr>
      <w:tr w:rsidR="00396756" w14:paraId="281C7EB3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280804C8" w14:textId="77777777" w:rsidR="00396756" w:rsidRDefault="00000000">
            <w:r>
              <w:t>Critical/High Severity:</w:t>
            </w:r>
          </w:p>
        </w:tc>
        <w:tc>
          <w:tcPr>
            <w:tcW w:w="5760" w:type="dxa"/>
          </w:tcPr>
          <w:p w14:paraId="56AC393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 incidents (10.6%)</w:t>
            </w:r>
          </w:p>
        </w:tc>
      </w:tr>
      <w:tr w:rsidR="00396756" w14:paraId="15820D12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683572F0" w14:textId="77777777" w:rsidR="00396756" w:rsidRDefault="00000000">
            <w:r>
              <w:t>Medium Severity:</w:t>
            </w:r>
          </w:p>
        </w:tc>
        <w:tc>
          <w:tcPr>
            <w:tcW w:w="5760" w:type="dxa"/>
          </w:tcPr>
          <w:p w14:paraId="6587603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 incidents (38.3%)</w:t>
            </w:r>
          </w:p>
        </w:tc>
      </w:tr>
      <w:tr w:rsidR="00396756" w14:paraId="507C976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393C3A24" w14:textId="77777777" w:rsidR="00396756" w:rsidRDefault="00000000">
            <w:r>
              <w:t>Low Severity:</w:t>
            </w:r>
          </w:p>
        </w:tc>
        <w:tc>
          <w:tcPr>
            <w:tcW w:w="5760" w:type="dxa"/>
          </w:tcPr>
          <w:p w14:paraId="568F3F4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24 incidents (51.1%)</w:t>
            </w:r>
          </w:p>
        </w:tc>
      </w:tr>
      <w:tr w:rsidR="00396756" w14:paraId="7A1E37D6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56CA6014" w14:textId="77777777" w:rsidR="00396756" w:rsidRDefault="00000000">
            <w:r>
              <w:t>Data Breaches:</w:t>
            </w:r>
          </w:p>
        </w:tc>
        <w:tc>
          <w:tcPr>
            <w:tcW w:w="5760" w:type="dxa"/>
            <w:shd w:val="clear" w:color="auto" w:fill="D4EDDA"/>
          </w:tcPr>
          <w:p w14:paraId="2CD4C88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confirmed breaches</w:t>
            </w:r>
          </w:p>
        </w:tc>
      </w:tr>
      <w:tr w:rsidR="00396756" w14:paraId="5EC978B3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</w:tcPr>
          <w:p w14:paraId="7451078C" w14:textId="77777777" w:rsidR="00396756" w:rsidRDefault="00000000">
            <w:r>
              <w:t>Mean Time to Resolve:</w:t>
            </w:r>
          </w:p>
        </w:tc>
        <w:tc>
          <w:tcPr>
            <w:tcW w:w="5760" w:type="dxa"/>
            <w:shd w:val="clear" w:color="auto" w:fill="D4EDDA"/>
          </w:tcPr>
          <w:p w14:paraId="639B7AF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4.2 hours (target: &lt;8 hours)</w:t>
            </w:r>
          </w:p>
        </w:tc>
      </w:tr>
    </w:tbl>
    <w:p w14:paraId="7228477C" w14:textId="77777777" w:rsidR="00396756" w:rsidRDefault="00000000">
      <w:pPr>
        <w:pStyle w:val="Heading2"/>
      </w:pPr>
      <w:r>
        <w:t>Incident Categories Breakdown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876"/>
        <w:gridCol w:w="2872"/>
        <w:gridCol w:w="2872"/>
      </w:tblGrid>
      <w:tr w:rsidR="00396756" w14:paraId="37EDB5BF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2C3E50"/>
          </w:tcPr>
          <w:p w14:paraId="0E4B65CC" w14:textId="77777777" w:rsidR="00396756" w:rsidRDefault="00000000">
            <w:r>
              <w:rPr>
                <w:color w:val="FFFFFF"/>
              </w:rPr>
              <w:t>Category</w:t>
            </w:r>
          </w:p>
        </w:tc>
        <w:tc>
          <w:tcPr>
            <w:tcW w:w="2880" w:type="dxa"/>
            <w:shd w:val="clear" w:color="auto" w:fill="2C3E50"/>
          </w:tcPr>
          <w:p w14:paraId="7D8CFF6C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Count</w:t>
            </w:r>
          </w:p>
        </w:tc>
        <w:tc>
          <w:tcPr>
            <w:tcW w:w="2880" w:type="dxa"/>
            <w:shd w:val="clear" w:color="auto" w:fill="2C3E50"/>
          </w:tcPr>
          <w:p w14:paraId="252FDAE8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% of Total</w:t>
            </w:r>
          </w:p>
        </w:tc>
      </w:tr>
      <w:tr w:rsidR="00396756" w14:paraId="566F8F1E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5623475" w14:textId="77777777" w:rsidR="00396756" w:rsidRDefault="00000000">
            <w:r>
              <w:t>Phishing Attempts</w:t>
            </w:r>
          </w:p>
        </w:tc>
        <w:tc>
          <w:tcPr>
            <w:tcW w:w="2880" w:type="dxa"/>
          </w:tcPr>
          <w:p w14:paraId="13833EB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2880" w:type="dxa"/>
          </w:tcPr>
          <w:p w14:paraId="2D093CD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31.9%</w:t>
            </w:r>
          </w:p>
        </w:tc>
      </w:tr>
      <w:tr w:rsidR="00396756" w14:paraId="5E3FD71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0D266A4" w14:textId="77777777" w:rsidR="00396756" w:rsidRDefault="00000000">
            <w:r>
              <w:t>Failed Authentication</w:t>
            </w:r>
          </w:p>
        </w:tc>
        <w:tc>
          <w:tcPr>
            <w:tcW w:w="2880" w:type="dxa"/>
          </w:tcPr>
          <w:p w14:paraId="72B854E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2880" w:type="dxa"/>
          </w:tcPr>
          <w:p w14:paraId="249E0C05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25.5%</w:t>
            </w:r>
          </w:p>
        </w:tc>
      </w:tr>
      <w:tr w:rsidR="00396756" w14:paraId="070B364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22B3478" w14:textId="77777777" w:rsidR="00396756" w:rsidRDefault="00000000">
            <w:r>
              <w:t>Malware Detection</w:t>
            </w:r>
          </w:p>
        </w:tc>
        <w:tc>
          <w:tcPr>
            <w:tcW w:w="2880" w:type="dxa"/>
          </w:tcPr>
          <w:p w14:paraId="5E88B263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880" w:type="dxa"/>
          </w:tcPr>
          <w:p w14:paraId="3D30752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12.8%</w:t>
            </w:r>
          </w:p>
        </w:tc>
      </w:tr>
      <w:tr w:rsidR="00396756" w14:paraId="16E3C592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42F1FB5" w14:textId="77777777" w:rsidR="00396756" w:rsidRDefault="00000000">
            <w:r>
              <w:t>Suspicious Access Patterns</w:t>
            </w:r>
          </w:p>
        </w:tc>
        <w:tc>
          <w:tcPr>
            <w:tcW w:w="2880" w:type="dxa"/>
          </w:tcPr>
          <w:p w14:paraId="2EE046A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880" w:type="dxa"/>
          </w:tcPr>
          <w:p w14:paraId="6D02938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10.6%</w:t>
            </w:r>
          </w:p>
        </w:tc>
      </w:tr>
      <w:tr w:rsidR="00396756" w14:paraId="7C1557FC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B1F25D1" w14:textId="77777777" w:rsidR="00396756" w:rsidRDefault="00000000">
            <w:r>
              <w:t>DDoS Attempts</w:t>
            </w:r>
          </w:p>
        </w:tc>
        <w:tc>
          <w:tcPr>
            <w:tcW w:w="2880" w:type="dxa"/>
          </w:tcPr>
          <w:p w14:paraId="34FA8A1C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880" w:type="dxa"/>
          </w:tcPr>
          <w:p w14:paraId="0A911D1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6.4%</w:t>
            </w:r>
          </w:p>
        </w:tc>
      </w:tr>
      <w:tr w:rsidR="00396756" w14:paraId="50971AD1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9DD68F0" w14:textId="77777777" w:rsidR="00396756" w:rsidRDefault="00000000">
            <w:r>
              <w:t>Data Exfiltration Attempts</w:t>
            </w:r>
          </w:p>
        </w:tc>
        <w:tc>
          <w:tcPr>
            <w:tcW w:w="2880" w:type="dxa"/>
          </w:tcPr>
          <w:p w14:paraId="1E0FABE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880" w:type="dxa"/>
          </w:tcPr>
          <w:p w14:paraId="5A42D2A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4.3%</w:t>
            </w:r>
          </w:p>
        </w:tc>
      </w:tr>
      <w:tr w:rsidR="00396756" w14:paraId="04BED0D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FECA3D5" w14:textId="77777777" w:rsidR="00396756" w:rsidRDefault="00000000">
            <w:r>
              <w:t>Policy Violations</w:t>
            </w:r>
          </w:p>
        </w:tc>
        <w:tc>
          <w:tcPr>
            <w:tcW w:w="2880" w:type="dxa"/>
          </w:tcPr>
          <w:p w14:paraId="44560F6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880" w:type="dxa"/>
          </w:tcPr>
          <w:p w14:paraId="3499A0E9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6.4%</w:t>
            </w:r>
          </w:p>
        </w:tc>
      </w:tr>
      <w:tr w:rsidR="00396756" w14:paraId="72FE5141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75F1C9B" w14:textId="77777777" w:rsidR="00396756" w:rsidRDefault="00000000">
            <w:r>
              <w:t>Other</w:t>
            </w:r>
          </w:p>
        </w:tc>
        <w:tc>
          <w:tcPr>
            <w:tcW w:w="2880" w:type="dxa"/>
          </w:tcPr>
          <w:p w14:paraId="06D91EE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880" w:type="dxa"/>
          </w:tcPr>
          <w:p w14:paraId="52827CE5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2.1%</w:t>
            </w:r>
          </w:p>
        </w:tc>
      </w:tr>
    </w:tbl>
    <w:p w14:paraId="21801251" w14:textId="77777777" w:rsidR="00396756" w:rsidRDefault="00000000">
      <w:pPr>
        <w:pStyle w:val="Heading2"/>
      </w:pPr>
      <w:r>
        <w:t>Key Findings &amp; Trends</w:t>
      </w:r>
    </w:p>
    <w:p w14:paraId="494B6FE3" w14:textId="77777777" w:rsidR="00396756" w:rsidRDefault="00000000">
      <w:pPr>
        <w:pStyle w:val="ListBullet"/>
      </w:pPr>
      <w:r>
        <w:t>Phishing attempts increased 40% compared to previous period, targeting finance and HR staff</w:t>
      </w:r>
    </w:p>
    <w:p w14:paraId="6E1035B9" w14:textId="77777777" w:rsidR="00396756" w:rsidRDefault="00000000">
      <w:pPr>
        <w:pStyle w:val="ListBullet"/>
      </w:pPr>
      <w:r>
        <w:t>No successful data breaches or confirmed unauthorized data access</w:t>
      </w:r>
    </w:p>
    <w:p w14:paraId="7EE9E760" w14:textId="77777777" w:rsidR="00396756" w:rsidRDefault="00000000">
      <w:pPr>
        <w:pStyle w:val="ListBullet"/>
      </w:pPr>
      <w:r>
        <w:t>All critical incidents contained within 6 hours of detection</w:t>
      </w:r>
    </w:p>
    <w:p w14:paraId="6E5E40BD" w14:textId="77777777" w:rsidR="00396756" w:rsidRDefault="00000000">
      <w:pPr>
        <w:pStyle w:val="ListBullet"/>
      </w:pPr>
      <w:r>
        <w:t>Employee security training completion rate: 94% (target: 95%)</w:t>
      </w:r>
    </w:p>
    <w:p w14:paraId="30E67E09" w14:textId="77777777" w:rsidR="00396756" w:rsidRDefault="00000000">
      <w:pPr>
        <w:pStyle w:val="ListBullet"/>
      </w:pPr>
      <w:r>
        <w:t>Multi-factor authentication prevented 8 account compromise attempts</w:t>
      </w:r>
    </w:p>
    <w:p w14:paraId="157DDDFD" w14:textId="77777777" w:rsidR="00396756" w:rsidRDefault="00000000">
      <w:pPr>
        <w:pStyle w:val="ListBullet"/>
      </w:pPr>
      <w:r>
        <w:t>Automated detection systems identified 89% of incidents before manual review</w:t>
      </w:r>
    </w:p>
    <w:p w14:paraId="18B9E7AA" w14:textId="77777777" w:rsidR="00396756" w:rsidRDefault="00000000">
      <w:pPr>
        <w:pStyle w:val="Heading2"/>
      </w:pPr>
      <w:r>
        <w:t>Recommendations</w:t>
      </w:r>
    </w:p>
    <w:p w14:paraId="2EF91371" w14:textId="77777777" w:rsidR="00396756" w:rsidRDefault="00000000">
      <w:pPr>
        <w:pStyle w:val="ListBullet"/>
      </w:pPr>
      <w:r>
        <w:t>Increase phishing simulation exercises to twice quarterly (currently quarterly)</w:t>
      </w:r>
    </w:p>
    <w:p w14:paraId="246B8FBF" w14:textId="77777777" w:rsidR="00396756" w:rsidRDefault="00000000">
      <w:pPr>
        <w:pStyle w:val="ListBullet"/>
      </w:pPr>
      <w:r>
        <w:t>Implement advanced email filtering rules to catch CEO fraud attempts</w:t>
      </w:r>
    </w:p>
    <w:p w14:paraId="4D7666FB" w14:textId="77777777" w:rsidR="00396756" w:rsidRDefault="00000000">
      <w:pPr>
        <w:pStyle w:val="ListBullet"/>
      </w:pPr>
      <w:r>
        <w:t>Expand security awareness training to include social engineering tactics</w:t>
      </w:r>
    </w:p>
    <w:p w14:paraId="525987CB" w14:textId="77777777" w:rsidR="00396756" w:rsidRDefault="00000000">
      <w:pPr>
        <w:pStyle w:val="ListBullet"/>
      </w:pPr>
      <w:r>
        <w:t>Review and update incident response playbooks based on recent scenarios</w:t>
      </w:r>
    </w:p>
    <w:p w14:paraId="4FBB6411" w14:textId="77777777" w:rsidR="00396756" w:rsidRDefault="00000000">
      <w:pPr>
        <w:pStyle w:val="ListBullet"/>
      </w:pPr>
      <w:r>
        <w:t>Consider additional SIEM (Security Information and Event Management) capabilities</w:t>
      </w:r>
    </w:p>
    <w:p w14:paraId="62FABA8A" w14:textId="77777777" w:rsidR="00396756" w:rsidRDefault="00000000">
      <w:r>
        <w:br w:type="page"/>
      </w:r>
    </w:p>
    <w:p w14:paraId="47D31C38" w14:textId="77777777" w:rsidR="00396756" w:rsidRDefault="00000000">
      <w:pPr>
        <w:pStyle w:val="Heading1"/>
      </w:pPr>
      <w:r>
        <w:t>INCIDENT CLASSIFICATION FRAMEWORK</w:t>
      </w:r>
    </w:p>
    <w:p w14:paraId="08EE7341" w14:textId="77777777" w:rsidR="00396756" w:rsidRDefault="00000000">
      <w:pPr>
        <w:pStyle w:val="Heading2"/>
      </w:pPr>
      <w:r>
        <w:t>Severity Levels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4"/>
        <w:gridCol w:w="2156"/>
        <w:gridCol w:w="2155"/>
        <w:gridCol w:w="2155"/>
      </w:tblGrid>
      <w:tr w:rsidR="00396756" w14:paraId="0B566633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3EC82F19" w14:textId="77777777" w:rsidR="00396756" w:rsidRDefault="00000000">
            <w:r>
              <w:rPr>
                <w:color w:val="FFFFFF"/>
                <w:sz w:val="18"/>
              </w:rPr>
              <w:t>Level</w:t>
            </w:r>
          </w:p>
        </w:tc>
        <w:tc>
          <w:tcPr>
            <w:tcW w:w="2160" w:type="dxa"/>
            <w:shd w:val="clear" w:color="auto" w:fill="2C3E50"/>
          </w:tcPr>
          <w:p w14:paraId="20C3AB8C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Description</w:t>
            </w:r>
          </w:p>
        </w:tc>
        <w:tc>
          <w:tcPr>
            <w:tcW w:w="2160" w:type="dxa"/>
            <w:shd w:val="clear" w:color="auto" w:fill="2C3E50"/>
          </w:tcPr>
          <w:p w14:paraId="0D98EF0E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Response Time</w:t>
            </w:r>
          </w:p>
        </w:tc>
        <w:tc>
          <w:tcPr>
            <w:tcW w:w="2160" w:type="dxa"/>
            <w:shd w:val="clear" w:color="auto" w:fill="2C3E50"/>
          </w:tcPr>
          <w:p w14:paraId="3F17B3B8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Escalation</w:t>
            </w:r>
          </w:p>
        </w:tc>
      </w:tr>
      <w:tr w:rsidR="00396756" w14:paraId="016486DC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E74C3C"/>
          </w:tcPr>
          <w:p w14:paraId="0C9B6987" w14:textId="77777777" w:rsidR="00396756" w:rsidRDefault="00000000">
            <w:r>
              <w:rPr>
                <w:sz w:val="16"/>
              </w:rPr>
              <w:t>CRITICAL</w:t>
            </w:r>
          </w:p>
        </w:tc>
        <w:tc>
          <w:tcPr>
            <w:tcW w:w="2160" w:type="dxa"/>
          </w:tcPr>
          <w:p w14:paraId="412C1FF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Active breach, data loss, system compromise, ransomware</w:t>
            </w:r>
          </w:p>
        </w:tc>
        <w:tc>
          <w:tcPr>
            <w:tcW w:w="2160" w:type="dxa"/>
          </w:tcPr>
          <w:p w14:paraId="54D2D18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Immediate (0-1 hour)</w:t>
            </w:r>
          </w:p>
        </w:tc>
        <w:tc>
          <w:tcPr>
            <w:tcW w:w="2160" w:type="dxa"/>
          </w:tcPr>
          <w:p w14:paraId="36BCBB2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CTO, GM, Board</w:t>
            </w:r>
          </w:p>
        </w:tc>
      </w:tr>
      <w:tr w:rsidR="00396756" w14:paraId="6AEDC3A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F39C12"/>
          </w:tcPr>
          <w:p w14:paraId="08966889" w14:textId="77777777" w:rsidR="00396756" w:rsidRDefault="00000000">
            <w:r>
              <w:rPr>
                <w:sz w:val="16"/>
              </w:rPr>
              <w:t>HIGH</w:t>
            </w:r>
          </w:p>
        </w:tc>
        <w:tc>
          <w:tcPr>
            <w:tcW w:w="2160" w:type="dxa"/>
          </w:tcPr>
          <w:p w14:paraId="0D35159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Failed breach attempt, confirmed malware, account compromise</w:t>
            </w:r>
          </w:p>
        </w:tc>
        <w:tc>
          <w:tcPr>
            <w:tcW w:w="2160" w:type="dxa"/>
          </w:tcPr>
          <w:p w14:paraId="488AA56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Urgent (1-4 hours)</w:t>
            </w:r>
          </w:p>
        </w:tc>
        <w:tc>
          <w:tcPr>
            <w:tcW w:w="2160" w:type="dxa"/>
          </w:tcPr>
          <w:p w14:paraId="09F72FB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CTO, IT Manager</w:t>
            </w:r>
          </w:p>
        </w:tc>
      </w:tr>
      <w:tr w:rsidR="00396756" w14:paraId="2AED41F6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FFD700"/>
          </w:tcPr>
          <w:p w14:paraId="3E7912BA" w14:textId="77777777" w:rsidR="00396756" w:rsidRDefault="00000000">
            <w:r>
              <w:rPr>
                <w:sz w:val="16"/>
              </w:rPr>
              <w:t>MEDIUM</w:t>
            </w:r>
          </w:p>
        </w:tc>
        <w:tc>
          <w:tcPr>
            <w:tcW w:w="2160" w:type="dxa"/>
          </w:tcPr>
          <w:p w14:paraId="45D030A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Suspicious activity, policy violation, anomalous behavior</w:t>
            </w:r>
          </w:p>
        </w:tc>
        <w:tc>
          <w:tcPr>
            <w:tcW w:w="2160" w:type="dxa"/>
          </w:tcPr>
          <w:p w14:paraId="5EE8452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Standard (4-24 hours)</w:t>
            </w:r>
          </w:p>
        </w:tc>
        <w:tc>
          <w:tcPr>
            <w:tcW w:w="2160" w:type="dxa"/>
          </w:tcPr>
          <w:p w14:paraId="0FB196A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IT Team</w:t>
            </w:r>
          </w:p>
        </w:tc>
      </w:tr>
      <w:tr w:rsidR="00396756" w14:paraId="6AAE580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D4EDDA"/>
          </w:tcPr>
          <w:p w14:paraId="6B08442B" w14:textId="77777777" w:rsidR="00396756" w:rsidRDefault="00000000">
            <w:r>
              <w:rPr>
                <w:sz w:val="16"/>
              </w:rPr>
              <w:t>LOW</w:t>
            </w:r>
          </w:p>
        </w:tc>
        <w:tc>
          <w:tcPr>
            <w:tcW w:w="2160" w:type="dxa"/>
          </w:tcPr>
          <w:p w14:paraId="372C229A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Minor issues, false positives, low-risk events</w:t>
            </w:r>
          </w:p>
        </w:tc>
        <w:tc>
          <w:tcPr>
            <w:tcW w:w="2160" w:type="dxa"/>
          </w:tcPr>
          <w:p w14:paraId="333846E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Routine (24-48 hours)</w:t>
            </w:r>
          </w:p>
        </w:tc>
        <w:tc>
          <w:tcPr>
            <w:tcW w:w="2160" w:type="dxa"/>
          </w:tcPr>
          <w:p w14:paraId="11043D3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IT Support</w:t>
            </w:r>
          </w:p>
        </w:tc>
      </w:tr>
    </w:tbl>
    <w:p w14:paraId="3D72E818" w14:textId="77777777" w:rsidR="00396756" w:rsidRDefault="00000000">
      <w:pPr>
        <w:pStyle w:val="Heading2"/>
      </w:pPr>
      <w:r>
        <w:t>Incident Categories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872"/>
        <w:gridCol w:w="2874"/>
        <w:gridCol w:w="2874"/>
      </w:tblGrid>
      <w:tr w:rsidR="00396756" w14:paraId="7C7EBC8E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2C3E50"/>
          </w:tcPr>
          <w:p w14:paraId="7C3EB05D" w14:textId="77777777" w:rsidR="00396756" w:rsidRDefault="00000000">
            <w:r>
              <w:rPr>
                <w:color w:val="FFFFFF"/>
                <w:sz w:val="18"/>
              </w:rPr>
              <w:t>Code</w:t>
            </w:r>
          </w:p>
        </w:tc>
        <w:tc>
          <w:tcPr>
            <w:tcW w:w="2880" w:type="dxa"/>
            <w:shd w:val="clear" w:color="auto" w:fill="2C3E50"/>
          </w:tcPr>
          <w:p w14:paraId="0C00E336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Category</w:t>
            </w:r>
          </w:p>
        </w:tc>
        <w:tc>
          <w:tcPr>
            <w:tcW w:w="2880" w:type="dxa"/>
            <w:shd w:val="clear" w:color="auto" w:fill="2C3E50"/>
          </w:tcPr>
          <w:p w14:paraId="1919592C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Examples</w:t>
            </w:r>
          </w:p>
        </w:tc>
      </w:tr>
      <w:tr w:rsidR="00396756" w14:paraId="33E6AE4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514900B" w14:textId="77777777" w:rsidR="00396756" w:rsidRDefault="00000000">
            <w:r>
              <w:rPr>
                <w:sz w:val="16"/>
              </w:rPr>
              <w:t>PHISH</w:t>
            </w:r>
          </w:p>
        </w:tc>
        <w:tc>
          <w:tcPr>
            <w:tcW w:w="2880" w:type="dxa"/>
          </w:tcPr>
          <w:p w14:paraId="20E6C499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Phishing &amp; Social Engineering</w:t>
            </w:r>
          </w:p>
        </w:tc>
        <w:tc>
          <w:tcPr>
            <w:tcW w:w="2880" w:type="dxa"/>
          </w:tcPr>
          <w:p w14:paraId="5010E9D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Email/SMS phishing, spear phishing, vishing, pretexting</w:t>
            </w:r>
          </w:p>
        </w:tc>
      </w:tr>
      <w:tr w:rsidR="00396756" w14:paraId="4F409CFA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3B97C5E" w14:textId="77777777" w:rsidR="00396756" w:rsidRDefault="00000000">
            <w:r>
              <w:rPr>
                <w:sz w:val="16"/>
              </w:rPr>
              <w:t>AUTH</w:t>
            </w:r>
          </w:p>
        </w:tc>
        <w:tc>
          <w:tcPr>
            <w:tcW w:w="2880" w:type="dxa"/>
          </w:tcPr>
          <w:p w14:paraId="6DE4E50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Authentication &amp; Access</w:t>
            </w:r>
          </w:p>
        </w:tc>
        <w:tc>
          <w:tcPr>
            <w:tcW w:w="2880" w:type="dxa"/>
          </w:tcPr>
          <w:p w14:paraId="0134522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Failed logins, credential stuffing, unauthorized access attempts</w:t>
            </w:r>
          </w:p>
        </w:tc>
      </w:tr>
      <w:tr w:rsidR="00396756" w14:paraId="43AB8DB4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CD2F17E" w14:textId="77777777" w:rsidR="00396756" w:rsidRDefault="00000000">
            <w:r>
              <w:rPr>
                <w:sz w:val="16"/>
              </w:rPr>
              <w:t>MALW</w:t>
            </w:r>
          </w:p>
        </w:tc>
        <w:tc>
          <w:tcPr>
            <w:tcW w:w="2880" w:type="dxa"/>
          </w:tcPr>
          <w:p w14:paraId="43876FC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Malware &amp; Ransomware</w:t>
            </w:r>
          </w:p>
        </w:tc>
        <w:tc>
          <w:tcPr>
            <w:tcW w:w="2880" w:type="dxa"/>
          </w:tcPr>
          <w:p w14:paraId="3DD8DD3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Virus, trojan, ransomware, spyware detection</w:t>
            </w:r>
          </w:p>
        </w:tc>
      </w:tr>
      <w:tr w:rsidR="00396756" w14:paraId="08CAC62D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767FC7F" w14:textId="77777777" w:rsidR="00396756" w:rsidRDefault="00000000">
            <w:r>
              <w:rPr>
                <w:sz w:val="16"/>
              </w:rPr>
              <w:t>DDOS</w:t>
            </w:r>
          </w:p>
        </w:tc>
        <w:tc>
          <w:tcPr>
            <w:tcW w:w="2880" w:type="dxa"/>
          </w:tcPr>
          <w:p w14:paraId="5B4E604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Denial of Service</w:t>
            </w:r>
          </w:p>
        </w:tc>
        <w:tc>
          <w:tcPr>
            <w:tcW w:w="2880" w:type="dxa"/>
          </w:tcPr>
          <w:p w14:paraId="68CFD92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DDoS attacks, service disruption attempts</w:t>
            </w:r>
          </w:p>
        </w:tc>
      </w:tr>
      <w:tr w:rsidR="00396756" w14:paraId="2EE38965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6215C60" w14:textId="77777777" w:rsidR="00396756" w:rsidRDefault="00000000">
            <w:r>
              <w:rPr>
                <w:sz w:val="16"/>
              </w:rPr>
              <w:t>EXFIL</w:t>
            </w:r>
          </w:p>
        </w:tc>
        <w:tc>
          <w:tcPr>
            <w:tcW w:w="2880" w:type="dxa"/>
          </w:tcPr>
          <w:p w14:paraId="28E1B94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Data Exfiltration</w:t>
            </w:r>
          </w:p>
        </w:tc>
        <w:tc>
          <w:tcPr>
            <w:tcW w:w="2880" w:type="dxa"/>
          </w:tcPr>
          <w:p w14:paraId="768D899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Unauthorized data access, data transfer anomalies</w:t>
            </w:r>
          </w:p>
        </w:tc>
      </w:tr>
      <w:tr w:rsidR="00396756" w14:paraId="4586B4A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A1ABC22" w14:textId="77777777" w:rsidR="00396756" w:rsidRDefault="00000000">
            <w:r>
              <w:rPr>
                <w:sz w:val="16"/>
              </w:rPr>
              <w:t>VULN</w:t>
            </w:r>
          </w:p>
        </w:tc>
        <w:tc>
          <w:tcPr>
            <w:tcW w:w="2880" w:type="dxa"/>
          </w:tcPr>
          <w:p w14:paraId="1EB0596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Vulnerability Exploitation</w:t>
            </w:r>
          </w:p>
        </w:tc>
        <w:tc>
          <w:tcPr>
            <w:tcW w:w="2880" w:type="dxa"/>
          </w:tcPr>
          <w:p w14:paraId="6E62208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Attempted exploitation of known vulnerabilities</w:t>
            </w:r>
          </w:p>
        </w:tc>
      </w:tr>
      <w:tr w:rsidR="00396756" w14:paraId="3F72632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BCD7429" w14:textId="77777777" w:rsidR="00396756" w:rsidRDefault="00000000">
            <w:r>
              <w:rPr>
                <w:sz w:val="16"/>
              </w:rPr>
              <w:t>PLCY</w:t>
            </w:r>
          </w:p>
        </w:tc>
        <w:tc>
          <w:tcPr>
            <w:tcW w:w="2880" w:type="dxa"/>
          </w:tcPr>
          <w:p w14:paraId="73EE2EA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Policy Violation</w:t>
            </w:r>
          </w:p>
        </w:tc>
        <w:tc>
          <w:tcPr>
            <w:tcW w:w="2880" w:type="dxa"/>
          </w:tcPr>
          <w:p w14:paraId="13806369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Acceptable use violations, unauthorized software</w:t>
            </w:r>
          </w:p>
        </w:tc>
      </w:tr>
      <w:tr w:rsidR="00396756" w14:paraId="4E7D5CA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2537962" w14:textId="77777777" w:rsidR="00396756" w:rsidRDefault="00000000">
            <w:r>
              <w:rPr>
                <w:sz w:val="16"/>
              </w:rPr>
              <w:t>PHYS</w:t>
            </w:r>
          </w:p>
        </w:tc>
        <w:tc>
          <w:tcPr>
            <w:tcW w:w="2880" w:type="dxa"/>
          </w:tcPr>
          <w:p w14:paraId="77647BB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Physical Security</w:t>
            </w:r>
          </w:p>
        </w:tc>
        <w:tc>
          <w:tcPr>
            <w:tcW w:w="2880" w:type="dxa"/>
          </w:tcPr>
          <w:p w14:paraId="64EC0B6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Unauthorized facility access, device theft</w:t>
            </w:r>
          </w:p>
        </w:tc>
      </w:tr>
    </w:tbl>
    <w:p w14:paraId="3A597440" w14:textId="77777777" w:rsidR="00396756" w:rsidRDefault="00000000">
      <w:pPr>
        <w:pStyle w:val="Heading2"/>
      </w:pPr>
      <w:r>
        <w:t>Response Status Codes</w:t>
      </w:r>
    </w:p>
    <w:p w14:paraId="14CD8A74" w14:textId="77777777" w:rsidR="00396756" w:rsidRDefault="00000000">
      <w:r>
        <w:rPr>
          <w:b/>
        </w:rPr>
        <w:t xml:space="preserve">DETECTED: </w:t>
      </w:r>
      <w:r>
        <w:t>Incident identified by automated systems or manual report</w:t>
      </w:r>
    </w:p>
    <w:p w14:paraId="2C453765" w14:textId="77777777" w:rsidR="00396756" w:rsidRDefault="00000000">
      <w:r>
        <w:rPr>
          <w:b/>
        </w:rPr>
        <w:t xml:space="preserve">INVESTIGATING: </w:t>
      </w:r>
      <w:r>
        <w:t>Under active investigation by IT security team</w:t>
      </w:r>
    </w:p>
    <w:p w14:paraId="766ADA75" w14:textId="77777777" w:rsidR="00396756" w:rsidRDefault="00000000">
      <w:r>
        <w:rPr>
          <w:b/>
        </w:rPr>
        <w:t xml:space="preserve">CONTAINED: </w:t>
      </w:r>
      <w:r>
        <w:t>Threat contained, no further spread, investigation ongoing</w:t>
      </w:r>
    </w:p>
    <w:p w14:paraId="7C4BA041" w14:textId="77777777" w:rsidR="00396756" w:rsidRDefault="00000000">
      <w:r>
        <w:rPr>
          <w:b/>
        </w:rPr>
        <w:t xml:space="preserve">RESOLVED: </w:t>
      </w:r>
      <w:r>
        <w:t>Incident fully resolved, systems restored, root cause identified</w:t>
      </w:r>
    </w:p>
    <w:p w14:paraId="7C4FD139" w14:textId="77777777" w:rsidR="00396756" w:rsidRDefault="00000000">
      <w:r>
        <w:rPr>
          <w:b/>
        </w:rPr>
        <w:t xml:space="preserve">CLOSED: </w:t>
      </w:r>
      <w:r>
        <w:t>Post-incident review complete, documentation finalized</w:t>
      </w:r>
    </w:p>
    <w:p w14:paraId="1D1A8267" w14:textId="77777777" w:rsidR="00396756" w:rsidRDefault="00000000">
      <w:r>
        <w:br w:type="page"/>
      </w:r>
    </w:p>
    <w:p w14:paraId="1D09654A" w14:textId="77777777" w:rsidR="00396756" w:rsidRDefault="00000000">
      <w:pPr>
        <w:pStyle w:val="Heading1"/>
      </w:pPr>
      <w:r>
        <w:t>DETAILED INCIDENT LOG</w:t>
      </w:r>
    </w:p>
    <w:p w14:paraId="0C7F8062" w14:textId="77777777" w:rsidR="00396756" w:rsidRDefault="00000000">
      <w:r>
        <w:t>The following section contains detailed records of all security incidents logged during the reporting period. Each incident includes detection method, investigation findings, response actions, and resolution status.</w:t>
      </w:r>
    </w:p>
    <w:p w14:paraId="126CE16F" w14:textId="77777777" w:rsidR="00396756" w:rsidRDefault="00000000">
      <w:pPr>
        <w:pStyle w:val="Heading2"/>
      </w:pPr>
      <w:r>
        <w:t>INCIDENT #2025-047 [CRITICAL]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2"/>
        <w:gridCol w:w="4318"/>
      </w:tblGrid>
      <w:tr w:rsidR="00396756" w14:paraId="06D781FC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E74C3C"/>
          </w:tcPr>
          <w:p w14:paraId="76110AC8" w14:textId="77777777" w:rsidR="00396756" w:rsidRDefault="00000000">
            <w:pPr>
              <w:jc w:val="center"/>
            </w:pPr>
            <w:r>
              <w:rPr>
                <w:color w:val="FFFFFF"/>
              </w:rPr>
              <w:t>CRITICAL SEVERITY - ATTEMPTED ACCOUNT COMPROMISE</w:t>
            </w:r>
          </w:p>
        </w:tc>
      </w:tr>
      <w:tr w:rsidR="00396756" w14:paraId="04018879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4A2669C" w14:textId="77777777" w:rsidR="00396756" w:rsidRDefault="00000000">
            <w:r>
              <w:t>Incident Date/Time:</w:t>
            </w:r>
          </w:p>
        </w:tc>
        <w:tc>
          <w:tcPr>
            <w:tcW w:w="4320" w:type="dxa"/>
          </w:tcPr>
          <w:p w14:paraId="35471BC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8, 2026 - 03:42 UTC</w:t>
            </w:r>
          </w:p>
        </w:tc>
      </w:tr>
      <w:tr w:rsidR="00396756" w14:paraId="727CF75B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9DD4201" w14:textId="77777777" w:rsidR="00396756" w:rsidRDefault="00000000">
            <w:r>
              <w:t>Category:</w:t>
            </w:r>
          </w:p>
        </w:tc>
        <w:tc>
          <w:tcPr>
            <w:tcW w:w="4320" w:type="dxa"/>
          </w:tcPr>
          <w:p w14:paraId="4839F51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AUTH - Authentication &amp; Access</w:t>
            </w:r>
          </w:p>
        </w:tc>
      </w:tr>
      <w:tr w:rsidR="00396756" w14:paraId="691E29E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F2A4323" w14:textId="77777777" w:rsidR="00396756" w:rsidRDefault="00000000">
            <w:r>
              <w:t>Detection Method:</w:t>
            </w:r>
          </w:p>
        </w:tc>
        <w:tc>
          <w:tcPr>
            <w:tcW w:w="4320" w:type="dxa"/>
          </w:tcPr>
          <w:p w14:paraId="535E70E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Automated alert - Microsoft Defender for Identity</w:t>
            </w:r>
          </w:p>
        </w:tc>
      </w:tr>
      <w:tr w:rsidR="00396756" w14:paraId="2F5EA84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53B6B66" w14:textId="77777777" w:rsidR="00396756" w:rsidRDefault="00000000">
            <w:r>
              <w:t>Affected System:</w:t>
            </w:r>
          </w:p>
        </w:tc>
        <w:tc>
          <w:tcPr>
            <w:tcW w:w="4320" w:type="dxa"/>
          </w:tcPr>
          <w:p w14:paraId="1393FD0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Microsoft 365 / Exchange Online</w:t>
            </w:r>
          </w:p>
        </w:tc>
      </w:tr>
      <w:tr w:rsidR="00396756" w14:paraId="21364EAC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D6A37C8" w14:textId="77777777" w:rsidR="00396756" w:rsidRDefault="00000000">
            <w:r>
              <w:t>Target Account:</w:t>
            </w:r>
          </w:p>
        </w:tc>
        <w:tc>
          <w:tcPr>
            <w:tcW w:w="4320" w:type="dxa"/>
          </w:tcPr>
          <w:p w14:paraId="4EEACFE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taylor.singh@momentumsports.com.au (CFO)</w:t>
            </w:r>
          </w:p>
        </w:tc>
      </w:tr>
      <w:tr w:rsidR="00396756" w14:paraId="322F1831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B74E517" w14:textId="77777777" w:rsidR="00396756" w:rsidRDefault="00000000">
            <w:r>
              <w:t>Attack Vector:</w:t>
            </w:r>
          </w:p>
        </w:tc>
        <w:tc>
          <w:tcPr>
            <w:tcW w:w="4320" w:type="dxa"/>
          </w:tcPr>
          <w:p w14:paraId="0E857D9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Credential stuffing from botnet (2,847 login attempts from 142 IPs)</w:t>
            </w:r>
          </w:p>
        </w:tc>
      </w:tr>
      <w:tr w:rsidR="00396756" w14:paraId="4112D75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3BFD496" w14:textId="77777777" w:rsidR="00396756" w:rsidRDefault="00000000">
            <w:r>
              <w:t>Source IPs:</w:t>
            </w:r>
          </w:p>
        </w:tc>
        <w:tc>
          <w:tcPr>
            <w:tcW w:w="4320" w:type="dxa"/>
          </w:tcPr>
          <w:p w14:paraId="014B4E9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Various (Russia, China, Brazil - botnet infrastructure)</w:t>
            </w:r>
          </w:p>
        </w:tc>
      </w:tr>
      <w:tr w:rsidR="00396756" w14:paraId="508C0D56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ADCE2D5" w14:textId="77777777" w:rsidR="00396756" w:rsidRDefault="00000000">
            <w:r>
              <w:t>Successful Logins:</w:t>
            </w:r>
          </w:p>
        </w:tc>
        <w:tc>
          <w:tcPr>
            <w:tcW w:w="4320" w:type="dxa"/>
            <w:shd w:val="clear" w:color="auto" w:fill="D4EDDA"/>
          </w:tcPr>
          <w:p w14:paraId="56F6AE5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 (MFA blocked all attempts)</w:t>
            </w:r>
          </w:p>
        </w:tc>
      </w:tr>
      <w:tr w:rsidR="00396756" w14:paraId="550B8ED5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7E87722" w14:textId="77777777" w:rsidR="00396756" w:rsidRDefault="00000000">
            <w:r>
              <w:t>Response Actions:</w:t>
            </w:r>
          </w:p>
        </w:tc>
        <w:tc>
          <w:tcPr>
            <w:tcW w:w="4320" w:type="dxa"/>
          </w:tcPr>
          <w:p w14:paraId="1C2F137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Account temporarily locked (03:45 UTC)</w:t>
            </w:r>
            <w:r>
              <w:br/>
              <w:t>2. Password reset enforced</w:t>
            </w:r>
            <w:r>
              <w:br/>
              <w:t>3. Geographic blocking rules updated</w:t>
            </w:r>
            <w:r>
              <w:br/>
              <w:t>4. User notified and educated</w:t>
            </w:r>
            <w:r>
              <w:br/>
              <w:t>5. Similar patterns monitored across all accounts</w:t>
            </w:r>
          </w:p>
        </w:tc>
      </w:tr>
      <w:tr w:rsidR="00396756" w14:paraId="13265B2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77354DA" w14:textId="77777777" w:rsidR="00396756" w:rsidRDefault="00000000">
            <w:r>
              <w:t>Time to Containment:</w:t>
            </w:r>
          </w:p>
        </w:tc>
        <w:tc>
          <w:tcPr>
            <w:tcW w:w="4320" w:type="dxa"/>
          </w:tcPr>
          <w:p w14:paraId="5E8AF00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 minutes</w:t>
            </w:r>
          </w:p>
        </w:tc>
      </w:tr>
      <w:tr w:rsidR="00396756" w14:paraId="184050CE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1832275" w14:textId="77777777" w:rsidR="00396756" w:rsidRDefault="00000000">
            <w:r>
              <w:t>Data Impact:</w:t>
            </w:r>
          </w:p>
        </w:tc>
        <w:tc>
          <w:tcPr>
            <w:tcW w:w="4320" w:type="dxa"/>
            <w:shd w:val="clear" w:color="auto" w:fill="D4EDDA"/>
          </w:tcPr>
          <w:p w14:paraId="5ECDCD0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None - no successful access</w:t>
            </w:r>
          </w:p>
        </w:tc>
      </w:tr>
      <w:tr w:rsidR="00396756" w14:paraId="0A2E15E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668A395" w14:textId="77777777" w:rsidR="00396756" w:rsidRDefault="00000000">
            <w:r>
              <w:t>Status:</w:t>
            </w:r>
          </w:p>
        </w:tc>
        <w:tc>
          <w:tcPr>
            <w:tcW w:w="4320" w:type="dxa"/>
          </w:tcPr>
          <w:p w14:paraId="2758868A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CLOSED - Jan 10, 2026</w:t>
            </w:r>
          </w:p>
        </w:tc>
      </w:tr>
      <w:tr w:rsidR="00396756" w14:paraId="47E3BAAE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50B1A7B" w14:textId="77777777" w:rsidR="00396756" w:rsidRDefault="00000000">
            <w:r>
              <w:t>Lessons Learned:</w:t>
            </w:r>
          </w:p>
        </w:tc>
        <w:tc>
          <w:tcPr>
            <w:tcW w:w="4320" w:type="dxa"/>
          </w:tcPr>
          <w:p w14:paraId="3603B92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MFA critical for executive accounts. Credential monitoring services detected CFO password in dark web breach database. Recommended password manager adoption for all executives.</w:t>
            </w:r>
          </w:p>
        </w:tc>
      </w:tr>
    </w:tbl>
    <w:p w14:paraId="067D7C0F" w14:textId="77777777" w:rsidR="00396756" w:rsidRDefault="00000000">
      <w:r>
        <w:br w:type="page"/>
      </w:r>
    </w:p>
    <w:p w14:paraId="170CEC92" w14:textId="77777777" w:rsidR="00396756" w:rsidRDefault="00000000">
      <w:pPr>
        <w:pStyle w:val="Heading2"/>
      </w:pPr>
      <w:r>
        <w:t>INCIDENT #2025-046 [HIGH]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7"/>
        <w:gridCol w:w="4313"/>
      </w:tblGrid>
      <w:tr w:rsidR="00396756" w14:paraId="51AD56BE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F39C12"/>
          </w:tcPr>
          <w:p w14:paraId="65DC5B74" w14:textId="77777777" w:rsidR="00396756" w:rsidRDefault="00000000">
            <w:pPr>
              <w:jc w:val="center"/>
            </w:pPr>
            <w:r>
              <w:rPr>
                <w:color w:val="FFFFFF"/>
              </w:rPr>
              <w:t>HIGH SEVERITY - CEO FRAUD PHISHING ATTEMPT</w:t>
            </w:r>
          </w:p>
        </w:tc>
      </w:tr>
      <w:tr w:rsidR="00396756" w14:paraId="67D1FA56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1E59C8E" w14:textId="77777777" w:rsidR="00396756" w:rsidRDefault="00000000">
            <w:r>
              <w:t>Incident Date/Time:</w:t>
            </w:r>
          </w:p>
        </w:tc>
        <w:tc>
          <w:tcPr>
            <w:tcW w:w="4320" w:type="dxa"/>
          </w:tcPr>
          <w:p w14:paraId="60B3ABC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December 19, 2025 - 14:23 AEDT</w:t>
            </w:r>
          </w:p>
        </w:tc>
      </w:tr>
      <w:tr w:rsidR="00396756" w14:paraId="253D1F9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D7DAE8C" w14:textId="77777777" w:rsidR="00396756" w:rsidRDefault="00000000">
            <w:r>
              <w:t>Category:</w:t>
            </w:r>
          </w:p>
        </w:tc>
        <w:tc>
          <w:tcPr>
            <w:tcW w:w="4320" w:type="dxa"/>
          </w:tcPr>
          <w:p w14:paraId="599E33FC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PHISH - Phishing &amp; Social Engineering</w:t>
            </w:r>
          </w:p>
        </w:tc>
      </w:tr>
      <w:tr w:rsidR="00396756" w14:paraId="23513C8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4F1C3EA" w14:textId="77777777" w:rsidR="00396756" w:rsidRDefault="00000000">
            <w:r>
              <w:t>Detection Method:</w:t>
            </w:r>
          </w:p>
        </w:tc>
        <w:tc>
          <w:tcPr>
            <w:tcW w:w="4320" w:type="dxa"/>
          </w:tcPr>
          <w:p w14:paraId="39F5BC9A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Employee report (Casey Brown, Finance Controller)</w:t>
            </w:r>
          </w:p>
        </w:tc>
      </w:tr>
      <w:tr w:rsidR="00396756" w14:paraId="029AFC2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E8D00E7" w14:textId="77777777" w:rsidR="00396756" w:rsidRDefault="00000000">
            <w:r>
              <w:t>Attack Description:</w:t>
            </w:r>
          </w:p>
        </w:tc>
        <w:tc>
          <w:tcPr>
            <w:tcW w:w="4320" w:type="dxa"/>
          </w:tcPr>
          <w:p w14:paraId="02689EA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Spoofed email impersonating GM (Alex Morgan) requesting urgent wire transfer of $47,500 USD to supplier account</w:t>
            </w:r>
          </w:p>
        </w:tc>
      </w:tr>
      <w:tr w:rsidR="00396756" w14:paraId="232CAD4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EC93B32" w14:textId="77777777" w:rsidR="00396756" w:rsidRDefault="00000000">
            <w:r>
              <w:t>Target:</w:t>
            </w:r>
          </w:p>
        </w:tc>
        <w:tc>
          <w:tcPr>
            <w:tcW w:w="4320" w:type="dxa"/>
          </w:tcPr>
          <w:p w14:paraId="58F0A66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Finance team (Casey Brown, Taylor Singh)</w:t>
            </w:r>
          </w:p>
        </w:tc>
      </w:tr>
      <w:tr w:rsidR="00396756" w14:paraId="6E83551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4016294" w14:textId="77777777" w:rsidR="00396756" w:rsidRDefault="00000000">
            <w:r>
              <w:t>Sender Address:</w:t>
            </w:r>
          </w:p>
        </w:tc>
        <w:tc>
          <w:tcPr>
            <w:tcW w:w="4320" w:type="dxa"/>
          </w:tcPr>
          <w:p w14:paraId="442F880E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alex.morgan@momentum-sport.com (note: missing 's' in domain)</w:t>
            </w:r>
          </w:p>
        </w:tc>
      </w:tr>
      <w:tr w:rsidR="00396756" w14:paraId="29DDBA6A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F63D1DB" w14:textId="77777777" w:rsidR="00396756" w:rsidRDefault="00000000">
            <w:r>
              <w:t>Red Flags:</w:t>
            </w:r>
          </w:p>
        </w:tc>
        <w:tc>
          <w:tcPr>
            <w:tcW w:w="4320" w:type="dxa"/>
          </w:tcPr>
          <w:p w14:paraId="7376A67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• Unusual urgency and request to bypass approval process</w:t>
            </w:r>
            <w:r>
              <w:br/>
              <w:t>• Slight domain variation</w:t>
            </w:r>
            <w:r>
              <w:br/>
              <w:t>• Request to not use normal vendor payment system</w:t>
            </w:r>
            <w:r>
              <w:br/>
              <w:t>• Grammar inconsistencies</w:t>
            </w:r>
          </w:p>
        </w:tc>
      </w:tr>
      <w:tr w:rsidR="00396756" w14:paraId="25E2C12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A45468E" w14:textId="77777777" w:rsidR="00396756" w:rsidRDefault="00000000">
            <w:r>
              <w:t>Employee Action:</w:t>
            </w:r>
          </w:p>
        </w:tc>
        <w:tc>
          <w:tcPr>
            <w:tcW w:w="4320" w:type="dxa"/>
            <w:shd w:val="clear" w:color="auto" w:fill="D4EDDA"/>
          </w:tcPr>
          <w:p w14:paraId="0EB08B75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Casey Brown correctly identified as suspicious and reported to IT without responding</w:t>
            </w:r>
          </w:p>
        </w:tc>
      </w:tr>
      <w:tr w:rsidR="00396756" w14:paraId="2501AB22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717B641" w14:textId="77777777" w:rsidR="00396756" w:rsidRDefault="00000000">
            <w:r>
              <w:t>Response Actions:</w:t>
            </w:r>
          </w:p>
        </w:tc>
        <w:tc>
          <w:tcPr>
            <w:tcW w:w="4320" w:type="dxa"/>
          </w:tcPr>
          <w:p w14:paraId="33B795FC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Email domain blocked in Exchange</w:t>
            </w:r>
            <w:r>
              <w:br/>
              <w:t>2. Company-wide security alert sent</w:t>
            </w:r>
            <w:r>
              <w:br/>
              <w:t>3. Finance team reminded of wire transfer approval policy</w:t>
            </w:r>
            <w:r>
              <w:br/>
              <w:t>4. Similar emails identified and quarantined (3 additional attempts)</w:t>
            </w:r>
            <w:r>
              <w:br/>
              <w:t>5. GM's email signature updated with warning about verification</w:t>
            </w:r>
          </w:p>
        </w:tc>
      </w:tr>
      <w:tr w:rsidR="00396756" w14:paraId="2BEFC76D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C0EEEDF" w14:textId="77777777" w:rsidR="00396756" w:rsidRDefault="00000000">
            <w:r>
              <w:t>Financial Loss:</w:t>
            </w:r>
          </w:p>
        </w:tc>
        <w:tc>
          <w:tcPr>
            <w:tcW w:w="4320" w:type="dxa"/>
            <w:shd w:val="clear" w:color="auto" w:fill="D4EDDA"/>
          </w:tcPr>
          <w:p w14:paraId="73EED1B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$0 - No funds transferred</w:t>
            </w:r>
          </w:p>
        </w:tc>
      </w:tr>
      <w:tr w:rsidR="00396756" w14:paraId="5F8F921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8C25CC4" w14:textId="77777777" w:rsidR="00396756" w:rsidRDefault="00000000">
            <w:r>
              <w:t>Status:</w:t>
            </w:r>
          </w:p>
        </w:tc>
        <w:tc>
          <w:tcPr>
            <w:tcW w:w="4320" w:type="dxa"/>
          </w:tcPr>
          <w:p w14:paraId="436D9F93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CLOSED - Dec 20, 2025</w:t>
            </w:r>
          </w:p>
        </w:tc>
      </w:tr>
      <w:tr w:rsidR="00396756" w14:paraId="15420FB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1E50F7F" w14:textId="77777777" w:rsidR="00396756" w:rsidRDefault="00000000">
            <w:r>
              <w:t>Lessons Learned:</w:t>
            </w:r>
          </w:p>
        </w:tc>
        <w:tc>
          <w:tcPr>
            <w:tcW w:w="4320" w:type="dxa"/>
          </w:tcPr>
          <w:p w14:paraId="6B902E0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Employee training effective. Reinforced importance of verifying unusual requests via separate channel. Implemented DMARC policy to prevent domain spoofing.</w:t>
            </w:r>
          </w:p>
        </w:tc>
      </w:tr>
    </w:tbl>
    <w:p w14:paraId="2262C02C" w14:textId="77777777" w:rsidR="00396756" w:rsidRDefault="00000000">
      <w:r>
        <w:br w:type="page"/>
      </w:r>
    </w:p>
    <w:p w14:paraId="41730AC9" w14:textId="77777777" w:rsidR="00396756" w:rsidRDefault="00000000">
      <w:pPr>
        <w:pStyle w:val="Heading2"/>
      </w:pPr>
      <w:r>
        <w:t>INCIDENT #2025-041 [HIGH]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396756" w14:paraId="232EF182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F39C12"/>
          </w:tcPr>
          <w:p w14:paraId="7571A0B3" w14:textId="77777777" w:rsidR="00396756" w:rsidRDefault="00000000">
            <w:pPr>
              <w:jc w:val="center"/>
            </w:pPr>
            <w:r>
              <w:rPr>
                <w:color w:val="FFFFFF"/>
              </w:rPr>
              <w:t>HIGH SEVERITY - RANSOMWARE DETECTED &amp; CONTAINED</w:t>
            </w:r>
          </w:p>
        </w:tc>
      </w:tr>
      <w:tr w:rsidR="00396756" w14:paraId="25E3DF17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AF3D314" w14:textId="77777777" w:rsidR="00396756" w:rsidRDefault="00000000">
            <w:r>
              <w:t>Incident Date/Time:</w:t>
            </w:r>
          </w:p>
        </w:tc>
        <w:tc>
          <w:tcPr>
            <w:tcW w:w="4320" w:type="dxa"/>
          </w:tcPr>
          <w:p w14:paraId="56F591B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November 3, 2025 - 10:17 AEDT</w:t>
            </w:r>
          </w:p>
        </w:tc>
      </w:tr>
      <w:tr w:rsidR="00396756" w14:paraId="13D2757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1F24561" w14:textId="77777777" w:rsidR="00396756" w:rsidRDefault="00000000">
            <w:r>
              <w:t>Category:</w:t>
            </w:r>
          </w:p>
        </w:tc>
        <w:tc>
          <w:tcPr>
            <w:tcW w:w="4320" w:type="dxa"/>
          </w:tcPr>
          <w:p w14:paraId="365C73C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MALW - Malware &amp; Ransomware</w:t>
            </w:r>
          </w:p>
        </w:tc>
      </w:tr>
      <w:tr w:rsidR="00396756" w14:paraId="067FC18E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BF0CD05" w14:textId="77777777" w:rsidR="00396756" w:rsidRDefault="00000000">
            <w:r>
              <w:t>Detection Method:</w:t>
            </w:r>
          </w:p>
        </w:tc>
        <w:tc>
          <w:tcPr>
            <w:tcW w:w="4320" w:type="dxa"/>
          </w:tcPr>
          <w:p w14:paraId="2FF5DF2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CrowdStrike Falcon EDR - Behavioral analysis</w:t>
            </w:r>
          </w:p>
        </w:tc>
      </w:tr>
      <w:tr w:rsidR="00396756" w14:paraId="69192B6D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E310FE4" w14:textId="77777777" w:rsidR="00396756" w:rsidRDefault="00000000">
            <w:r>
              <w:t>Affected Device:</w:t>
            </w:r>
          </w:p>
        </w:tc>
        <w:tc>
          <w:tcPr>
            <w:tcW w:w="4320" w:type="dxa"/>
          </w:tcPr>
          <w:p w14:paraId="6B3B9D9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Laptop - Rowan Mitchell (Marketing Manager)</w:t>
            </w:r>
          </w:p>
        </w:tc>
      </w:tr>
      <w:tr w:rsidR="00396756" w14:paraId="7763391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5A3EDC3" w14:textId="77777777" w:rsidR="00396756" w:rsidRDefault="00000000">
            <w:r>
              <w:t>Malware Type:</w:t>
            </w:r>
          </w:p>
        </w:tc>
        <w:tc>
          <w:tcPr>
            <w:tcW w:w="4320" w:type="dxa"/>
          </w:tcPr>
          <w:p w14:paraId="7CE4FA4C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LockBit 3.0 ransomware variant</w:t>
            </w:r>
          </w:p>
        </w:tc>
      </w:tr>
      <w:tr w:rsidR="00396756" w14:paraId="46FEDB5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492B89F" w14:textId="77777777" w:rsidR="00396756" w:rsidRDefault="00000000">
            <w:r>
              <w:t>Infection Vector:</w:t>
            </w:r>
          </w:p>
        </w:tc>
        <w:tc>
          <w:tcPr>
            <w:tcW w:w="4320" w:type="dxa"/>
          </w:tcPr>
          <w:p w14:paraId="7BC17051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Malicious email attachment (.zip file containing executable disguised as invoice)</w:t>
            </w:r>
          </w:p>
        </w:tc>
      </w:tr>
      <w:tr w:rsidR="00396756" w14:paraId="78713E68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A31ABFD" w14:textId="77777777" w:rsidR="00396756" w:rsidRDefault="00000000">
            <w:r>
              <w:t>Files Encrypted:</w:t>
            </w:r>
          </w:p>
        </w:tc>
        <w:tc>
          <w:tcPr>
            <w:tcW w:w="4320" w:type="dxa"/>
          </w:tcPr>
          <w:p w14:paraId="1E9FEDC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 local files on device (before containment)</w:t>
            </w:r>
          </w:p>
        </w:tc>
      </w:tr>
      <w:tr w:rsidR="00396756" w14:paraId="7B7358B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B74238E" w14:textId="77777777" w:rsidR="00396756" w:rsidRDefault="00000000">
            <w:r>
              <w:t>Network Spread:</w:t>
            </w:r>
          </w:p>
        </w:tc>
        <w:tc>
          <w:tcPr>
            <w:tcW w:w="4320" w:type="dxa"/>
            <w:shd w:val="clear" w:color="auto" w:fill="D4EDDA"/>
          </w:tcPr>
          <w:p w14:paraId="2184B72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NONE - EDR contained before lateral movement</w:t>
            </w:r>
          </w:p>
        </w:tc>
      </w:tr>
      <w:tr w:rsidR="00396756" w14:paraId="6E0A32B8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31E4C01" w14:textId="77777777" w:rsidR="00396756" w:rsidRDefault="00000000">
            <w:r>
              <w:t>Response Actions:</w:t>
            </w:r>
          </w:p>
        </w:tc>
        <w:tc>
          <w:tcPr>
            <w:tcW w:w="4320" w:type="dxa"/>
          </w:tcPr>
          <w:p w14:paraId="0C5683C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Device quarantined from network (automatic - 4 seconds)</w:t>
            </w:r>
            <w:r>
              <w:br/>
              <w:t>2. Device isolated and powered off</w:t>
            </w:r>
            <w:r>
              <w:br/>
              <w:t>3. Network scanned for indicators of compromise</w:t>
            </w:r>
            <w:r>
              <w:br/>
              <w:t>4. Device reimaged from backup</w:t>
            </w:r>
            <w:r>
              <w:br/>
              <w:t>5. User files restored from SharePoint backup</w:t>
            </w:r>
            <w:r>
              <w:br/>
              <w:t>6. Security training reinforcement for user</w:t>
            </w:r>
          </w:p>
        </w:tc>
      </w:tr>
      <w:tr w:rsidR="00396756" w14:paraId="1B935EBB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848BD59" w14:textId="77777777" w:rsidR="00396756" w:rsidRDefault="00000000">
            <w:r>
              <w:t>Data Loss:</w:t>
            </w:r>
          </w:p>
        </w:tc>
        <w:tc>
          <w:tcPr>
            <w:tcW w:w="4320" w:type="dxa"/>
            <w:shd w:val="clear" w:color="auto" w:fill="D4EDDA"/>
          </w:tcPr>
          <w:p w14:paraId="3994C69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Zero - all files recovered from backup</w:t>
            </w:r>
          </w:p>
        </w:tc>
      </w:tr>
      <w:tr w:rsidR="00396756" w14:paraId="75E9AC1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FA5F788" w14:textId="77777777" w:rsidR="00396756" w:rsidRDefault="00000000">
            <w:r>
              <w:t>Time to Resolution:</w:t>
            </w:r>
          </w:p>
        </w:tc>
        <w:tc>
          <w:tcPr>
            <w:tcW w:w="4320" w:type="dxa"/>
          </w:tcPr>
          <w:p w14:paraId="1D16272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hours (device back in service same day)</w:t>
            </w:r>
          </w:p>
        </w:tc>
      </w:tr>
      <w:tr w:rsidR="00396756" w14:paraId="6D00CCD3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07C81F2" w14:textId="77777777" w:rsidR="00396756" w:rsidRDefault="00000000">
            <w:r>
              <w:t>Status:</w:t>
            </w:r>
          </w:p>
        </w:tc>
        <w:tc>
          <w:tcPr>
            <w:tcW w:w="4320" w:type="dxa"/>
          </w:tcPr>
          <w:p w14:paraId="6391D76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CLOSED - Nov 4, 2025</w:t>
            </w:r>
          </w:p>
        </w:tc>
      </w:tr>
    </w:tbl>
    <w:p w14:paraId="52BEAF04" w14:textId="77777777" w:rsidR="00396756" w:rsidRDefault="00000000">
      <w:r>
        <w:br w:type="page"/>
      </w:r>
    </w:p>
    <w:p w14:paraId="784D09BC" w14:textId="77777777" w:rsidR="00396756" w:rsidRDefault="00000000">
      <w:pPr>
        <w:pStyle w:val="Heading2"/>
      </w:pPr>
      <w:r>
        <w:t>INCIDENT #2025-038 [MEDIUM]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11"/>
        <w:gridCol w:w="4309"/>
      </w:tblGrid>
      <w:tr w:rsidR="00396756" w14:paraId="218FE3BC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FFD700"/>
          </w:tcPr>
          <w:p w14:paraId="3E7B76F8" w14:textId="77777777" w:rsidR="00396756" w:rsidRDefault="00000000">
            <w:pPr>
              <w:jc w:val="center"/>
            </w:pPr>
            <w:r>
              <w:t>MEDIUM SEVERITY - SUSPICIOUS DATA ACCESS PATTERN</w:t>
            </w:r>
          </w:p>
        </w:tc>
      </w:tr>
      <w:tr w:rsidR="00396756" w14:paraId="21A3E223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8205C65" w14:textId="77777777" w:rsidR="00396756" w:rsidRDefault="00000000">
            <w:r>
              <w:t>Incident Date/Time:</w:t>
            </w:r>
          </w:p>
        </w:tc>
        <w:tc>
          <w:tcPr>
            <w:tcW w:w="4320" w:type="dxa"/>
          </w:tcPr>
          <w:p w14:paraId="7C8551E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October 14, 2025 - 02:33 UTC</w:t>
            </w:r>
          </w:p>
        </w:tc>
      </w:tr>
      <w:tr w:rsidR="00396756" w14:paraId="398F4C4B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7271CAD" w14:textId="77777777" w:rsidR="00396756" w:rsidRDefault="00000000">
            <w:r>
              <w:t>Category:</w:t>
            </w:r>
          </w:p>
        </w:tc>
        <w:tc>
          <w:tcPr>
            <w:tcW w:w="4320" w:type="dxa"/>
          </w:tcPr>
          <w:p w14:paraId="2283E90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EXFIL - Data Exfiltration Attempt</w:t>
            </w:r>
          </w:p>
        </w:tc>
      </w:tr>
      <w:tr w:rsidR="00396756" w14:paraId="3BA5B9C9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96EAD2A" w14:textId="77777777" w:rsidR="00396756" w:rsidRDefault="00000000">
            <w:r>
              <w:t>Detection Method:</w:t>
            </w:r>
          </w:p>
        </w:tc>
        <w:tc>
          <w:tcPr>
            <w:tcW w:w="4320" w:type="dxa"/>
          </w:tcPr>
          <w:p w14:paraId="35F60EE2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SIEM alert - unusual data access volume</w:t>
            </w:r>
          </w:p>
        </w:tc>
      </w:tr>
      <w:tr w:rsidR="00396756" w14:paraId="1BC142C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FD52B02" w14:textId="77777777" w:rsidR="00396756" w:rsidRDefault="00000000">
            <w:r>
              <w:t>Affected System:</w:t>
            </w:r>
          </w:p>
        </w:tc>
        <w:tc>
          <w:tcPr>
            <w:tcW w:w="4320" w:type="dxa"/>
          </w:tcPr>
          <w:p w14:paraId="0FDFE78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NetSuite ERP - Customer database</w:t>
            </w:r>
          </w:p>
        </w:tc>
      </w:tr>
      <w:tr w:rsidR="00396756" w14:paraId="6BBF0B3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02B1931" w14:textId="77777777" w:rsidR="00396756" w:rsidRDefault="00000000">
            <w:r>
              <w:t>User Account:</w:t>
            </w:r>
          </w:p>
        </w:tc>
        <w:tc>
          <w:tcPr>
            <w:tcW w:w="4320" w:type="dxa"/>
          </w:tcPr>
          <w:p w14:paraId="70724B4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Drew Collins (Business Analyst) - legitimate credentials</w:t>
            </w:r>
          </w:p>
        </w:tc>
      </w:tr>
      <w:tr w:rsidR="00396756" w14:paraId="0982FF57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B1EBCDD" w14:textId="77777777" w:rsidR="00396756" w:rsidRDefault="00000000">
            <w:r>
              <w:t>Anomaly:</w:t>
            </w:r>
          </w:p>
        </w:tc>
        <w:tc>
          <w:tcPr>
            <w:tcW w:w="4320" w:type="dxa"/>
          </w:tcPr>
          <w:p w14:paraId="0540297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Bulk export of 18,485 customer records at 2:33am (outside normal hours)</w:t>
            </w:r>
          </w:p>
        </w:tc>
      </w:tr>
      <w:tr w:rsidR="00396756" w14:paraId="21894D77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18A68ED" w14:textId="77777777" w:rsidR="00396756" w:rsidRDefault="00000000">
            <w:r>
              <w:t>Investigation Finding:</w:t>
            </w:r>
          </w:p>
        </w:tc>
        <w:tc>
          <w:tcPr>
            <w:tcW w:w="4320" w:type="dxa"/>
            <w:shd w:val="clear" w:color="auto" w:fill="D4EDDA"/>
          </w:tcPr>
          <w:p w14:paraId="35E8080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Legitimate activity - analyst working late on quarterly report, exported data for analysis in Power BI. User confirmed and provided business justification.</w:t>
            </w:r>
          </w:p>
        </w:tc>
      </w:tr>
      <w:tr w:rsidR="00396756" w14:paraId="538474AD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B6D8767" w14:textId="77777777" w:rsidR="00396756" w:rsidRDefault="00000000">
            <w:r>
              <w:t>Response Actions:</w:t>
            </w:r>
          </w:p>
        </w:tc>
        <w:tc>
          <w:tcPr>
            <w:tcW w:w="4320" w:type="dxa"/>
          </w:tcPr>
          <w:p w14:paraId="23F0449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1. User contacted and activity verified</w:t>
            </w:r>
            <w:r>
              <w:br/>
              <w:t>2. Export logs reviewed (standard report format)</w:t>
            </w:r>
            <w:r>
              <w:br/>
              <w:t>3. No external data transfer detected</w:t>
            </w:r>
            <w:r>
              <w:br/>
              <w:t>4. Reminded analyst to log after-hours access in advance</w:t>
            </w:r>
          </w:p>
        </w:tc>
      </w:tr>
      <w:tr w:rsidR="00396756" w14:paraId="195FD277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B7CFB8C" w14:textId="77777777" w:rsidR="00396756" w:rsidRDefault="00000000">
            <w:r>
              <w:t>Data Compromise:</w:t>
            </w:r>
          </w:p>
        </w:tc>
        <w:tc>
          <w:tcPr>
            <w:tcW w:w="4320" w:type="dxa"/>
            <w:shd w:val="clear" w:color="auto" w:fill="D4EDDA"/>
          </w:tcPr>
          <w:p w14:paraId="24CAF683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None - authorized activity</w:t>
            </w:r>
          </w:p>
        </w:tc>
      </w:tr>
      <w:tr w:rsidR="00396756" w14:paraId="61DB47E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C19CEAA" w14:textId="77777777" w:rsidR="00396756" w:rsidRDefault="00000000">
            <w:r>
              <w:t>Status:</w:t>
            </w:r>
          </w:p>
        </w:tc>
        <w:tc>
          <w:tcPr>
            <w:tcW w:w="4320" w:type="dxa"/>
          </w:tcPr>
          <w:p w14:paraId="551A026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CLOSED - Oct 14, 2025 (False positive)</w:t>
            </w:r>
          </w:p>
        </w:tc>
      </w:tr>
      <w:tr w:rsidR="00396756" w14:paraId="6E74D59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461D630" w14:textId="77777777" w:rsidR="00396756" w:rsidRDefault="00000000">
            <w:r>
              <w:t>Improvement:</w:t>
            </w:r>
          </w:p>
        </w:tc>
        <w:tc>
          <w:tcPr>
            <w:tcW w:w="4320" w:type="dxa"/>
          </w:tcPr>
          <w:p w14:paraId="2862B98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Process reminder: Users should notify IT in advance of bulk data exports or after-hours access to reduce alert fatigue</w:t>
            </w:r>
          </w:p>
        </w:tc>
      </w:tr>
    </w:tbl>
    <w:p w14:paraId="13342395" w14:textId="77777777" w:rsidR="00396756" w:rsidRDefault="00000000">
      <w:r>
        <w:br w:type="page"/>
      </w:r>
    </w:p>
    <w:p w14:paraId="5245D77B" w14:textId="77777777" w:rsidR="00396756" w:rsidRDefault="00000000">
      <w:pPr>
        <w:pStyle w:val="Heading2"/>
      </w:pPr>
      <w:r>
        <w:t>INCIDENT #2025-034 [MEDIUM]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7"/>
        <w:gridCol w:w="4313"/>
      </w:tblGrid>
      <w:tr w:rsidR="00396756" w14:paraId="2C45F746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FFD700"/>
          </w:tcPr>
          <w:p w14:paraId="5C68670B" w14:textId="77777777" w:rsidR="00396756" w:rsidRDefault="00000000">
            <w:pPr>
              <w:jc w:val="center"/>
            </w:pPr>
            <w:r>
              <w:t>MEDIUM SEVERITY - DDOS ATTACK ON E-COMMERCE SITE</w:t>
            </w:r>
          </w:p>
        </w:tc>
      </w:tr>
      <w:tr w:rsidR="00396756" w14:paraId="0CE00371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32C0FF3" w14:textId="77777777" w:rsidR="00396756" w:rsidRDefault="00000000">
            <w:r>
              <w:t>Incident Date/Time:</w:t>
            </w:r>
          </w:p>
        </w:tc>
        <w:tc>
          <w:tcPr>
            <w:tcW w:w="4320" w:type="dxa"/>
          </w:tcPr>
          <w:p w14:paraId="1C6C96C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22, 2025 - 16:45 AEST</w:t>
            </w:r>
          </w:p>
        </w:tc>
      </w:tr>
      <w:tr w:rsidR="00396756" w14:paraId="261770C9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8F0C8AA" w14:textId="77777777" w:rsidR="00396756" w:rsidRDefault="00000000">
            <w:r>
              <w:t>Category:</w:t>
            </w:r>
          </w:p>
        </w:tc>
        <w:tc>
          <w:tcPr>
            <w:tcW w:w="4320" w:type="dxa"/>
          </w:tcPr>
          <w:p w14:paraId="184EE79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DDOS - Denial of Service</w:t>
            </w:r>
          </w:p>
        </w:tc>
      </w:tr>
      <w:tr w:rsidR="00396756" w14:paraId="6DE9A629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C4E9C31" w14:textId="77777777" w:rsidR="00396756" w:rsidRDefault="00000000">
            <w:r>
              <w:t>Detection Method:</w:t>
            </w:r>
          </w:p>
        </w:tc>
        <w:tc>
          <w:tcPr>
            <w:tcW w:w="4320" w:type="dxa"/>
          </w:tcPr>
          <w:p w14:paraId="1ECB077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Cloudflare alerts - traffic spike detection</w:t>
            </w:r>
          </w:p>
        </w:tc>
      </w:tr>
      <w:tr w:rsidR="00396756" w14:paraId="3F81FDB1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7985580" w14:textId="77777777" w:rsidR="00396756" w:rsidRDefault="00000000">
            <w:r>
              <w:t>Affected System:</w:t>
            </w:r>
          </w:p>
        </w:tc>
        <w:tc>
          <w:tcPr>
            <w:tcW w:w="4320" w:type="dxa"/>
          </w:tcPr>
          <w:p w14:paraId="6A14EAD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Shopify e-commerce store (momentumsports.com)</w:t>
            </w:r>
          </w:p>
        </w:tc>
      </w:tr>
      <w:tr w:rsidR="00396756" w14:paraId="2839A31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8EE42FE" w14:textId="77777777" w:rsidR="00396756" w:rsidRDefault="00000000">
            <w:r>
              <w:t>Attack Details:</w:t>
            </w:r>
          </w:p>
        </w:tc>
        <w:tc>
          <w:tcPr>
            <w:tcW w:w="4320" w:type="dxa"/>
          </w:tcPr>
          <w:p w14:paraId="678D065A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 flood from 3,200 source IPs targeting product pages</w:t>
            </w:r>
          </w:p>
        </w:tc>
      </w:tr>
      <w:tr w:rsidR="00396756" w14:paraId="7962AD0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63318AD" w14:textId="77777777" w:rsidR="00396756" w:rsidRDefault="00000000">
            <w:r>
              <w:t>Peak Traffic:</w:t>
            </w:r>
          </w:p>
        </w:tc>
        <w:tc>
          <w:tcPr>
            <w:tcW w:w="4320" w:type="dxa"/>
          </w:tcPr>
          <w:p w14:paraId="314684D5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47,000 requests/minute (normal: 800 requests/minute)</w:t>
            </w:r>
          </w:p>
        </w:tc>
      </w:tr>
      <w:tr w:rsidR="00396756" w14:paraId="05626884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993E018" w14:textId="77777777" w:rsidR="00396756" w:rsidRDefault="00000000">
            <w:r>
              <w:t>Attack Duration:</w:t>
            </w:r>
          </w:p>
        </w:tc>
        <w:tc>
          <w:tcPr>
            <w:tcW w:w="4320" w:type="dxa"/>
          </w:tcPr>
          <w:p w14:paraId="1908E5B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hours 18 minutes</w:t>
            </w:r>
          </w:p>
        </w:tc>
      </w:tr>
      <w:tr w:rsidR="00396756" w14:paraId="3F771CE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B50562A" w14:textId="77777777" w:rsidR="00396756" w:rsidRDefault="00000000">
            <w:r>
              <w:t>Service Impact:</w:t>
            </w:r>
          </w:p>
        </w:tc>
        <w:tc>
          <w:tcPr>
            <w:tcW w:w="4320" w:type="dxa"/>
          </w:tcPr>
          <w:p w14:paraId="4406444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Intermittent slow loading for legitimate users (15-20 second page loads)</w:t>
            </w:r>
          </w:p>
        </w:tc>
      </w:tr>
      <w:tr w:rsidR="00396756" w14:paraId="5ED08073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79CCF70" w14:textId="77777777" w:rsidR="00396756" w:rsidRDefault="00000000">
            <w:r>
              <w:t>Response Actions:</w:t>
            </w:r>
          </w:p>
        </w:tc>
        <w:tc>
          <w:tcPr>
            <w:tcW w:w="4320" w:type="dxa"/>
          </w:tcPr>
          <w:p w14:paraId="35CEEFC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 Cloudflare DDoS protection engaged automatically</w:t>
            </w:r>
            <w:r>
              <w:br/>
              <w:t>2. Rate limiting rules activated</w:t>
            </w:r>
            <w:r>
              <w:br/>
              <w:t>3. Challenge pages deployed for suspicious traffic</w:t>
            </w:r>
            <w:r>
              <w:br/>
              <w:t>4. Traffic analyzed and blocked by country/ASN</w:t>
            </w:r>
            <w:r>
              <w:br/>
              <w:t>5. Shopify support contacted (confirmed platform-level mitigation)</w:t>
            </w:r>
          </w:p>
        </w:tc>
      </w:tr>
      <w:tr w:rsidR="00396756" w14:paraId="7260663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FDCA499" w14:textId="77777777" w:rsidR="00396756" w:rsidRDefault="00000000">
            <w:r>
              <w:t>Revenue Impact:</w:t>
            </w:r>
          </w:p>
        </w:tc>
        <w:tc>
          <w:tcPr>
            <w:tcW w:w="4320" w:type="dxa"/>
          </w:tcPr>
          <w:p w14:paraId="4EA3863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Estimated $3,200 in lost sales during attack window</w:t>
            </w:r>
          </w:p>
        </w:tc>
      </w:tr>
      <w:tr w:rsidR="00396756" w14:paraId="205925CA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73DFFFA" w14:textId="77777777" w:rsidR="00396756" w:rsidRDefault="00000000">
            <w:r>
              <w:t>Status:</w:t>
            </w:r>
          </w:p>
        </w:tc>
        <w:tc>
          <w:tcPr>
            <w:tcW w:w="4320" w:type="dxa"/>
          </w:tcPr>
          <w:p w14:paraId="20921C6C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CLOSED - Sep 22, 2025</w:t>
            </w:r>
          </w:p>
        </w:tc>
      </w:tr>
      <w:tr w:rsidR="00396756" w14:paraId="2B3B339C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70B85F6" w14:textId="77777777" w:rsidR="00396756" w:rsidRDefault="00000000">
            <w:r>
              <w:t>Post-Incident:</w:t>
            </w:r>
          </w:p>
        </w:tc>
        <w:tc>
          <w:tcPr>
            <w:tcW w:w="4320" w:type="dxa"/>
          </w:tcPr>
          <w:p w14:paraId="301EDE1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Enhanced Cloudflare rules implemented. DDoS protection moved to 'always-on' mode. Bot detection improved.</w:t>
            </w:r>
          </w:p>
        </w:tc>
      </w:tr>
    </w:tbl>
    <w:p w14:paraId="1937A8F0" w14:textId="77777777" w:rsidR="00396756" w:rsidRDefault="00000000">
      <w:r>
        <w:br w:type="page"/>
      </w:r>
    </w:p>
    <w:p w14:paraId="0758BAAF" w14:textId="77777777" w:rsidR="00396756" w:rsidRDefault="00000000">
      <w:pPr>
        <w:pStyle w:val="Heading2"/>
      </w:pPr>
      <w:r>
        <w:t>COMPLETE INCIDENT SUMMARY TABLE</w:t>
      </w:r>
    </w:p>
    <w:p w14:paraId="71FE8797" w14:textId="77777777" w:rsidR="00396756" w:rsidRDefault="00000000">
      <w:r>
        <w:t>The following table provides a high-level summary of all 47 incidents logged during the reporting period.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232"/>
        <w:gridCol w:w="1230"/>
        <w:gridCol w:w="1232"/>
        <w:gridCol w:w="1232"/>
        <w:gridCol w:w="1233"/>
        <w:gridCol w:w="1230"/>
        <w:gridCol w:w="1231"/>
      </w:tblGrid>
      <w:tr w:rsidR="00396756" w14:paraId="722EF88D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shd w:val="clear" w:color="auto" w:fill="2C3E50"/>
          </w:tcPr>
          <w:p w14:paraId="4CA498A7" w14:textId="77777777" w:rsidR="00396756" w:rsidRDefault="00000000">
            <w:pPr>
              <w:jc w:val="center"/>
            </w:pPr>
            <w:r>
              <w:rPr>
                <w:color w:val="FFFFFF"/>
                <w:sz w:val="16"/>
              </w:rPr>
              <w:t>ID</w:t>
            </w:r>
          </w:p>
        </w:tc>
        <w:tc>
          <w:tcPr>
            <w:tcW w:w="1234" w:type="dxa"/>
            <w:shd w:val="clear" w:color="auto" w:fill="2C3E50"/>
          </w:tcPr>
          <w:p w14:paraId="61810E9D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Date</w:t>
            </w:r>
          </w:p>
        </w:tc>
        <w:tc>
          <w:tcPr>
            <w:tcW w:w="1234" w:type="dxa"/>
            <w:shd w:val="clear" w:color="auto" w:fill="2C3E50"/>
          </w:tcPr>
          <w:p w14:paraId="2F1A95F9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Severity</w:t>
            </w:r>
          </w:p>
        </w:tc>
        <w:tc>
          <w:tcPr>
            <w:tcW w:w="1234" w:type="dxa"/>
            <w:shd w:val="clear" w:color="auto" w:fill="2C3E50"/>
          </w:tcPr>
          <w:p w14:paraId="29F82B61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Category</w:t>
            </w:r>
          </w:p>
        </w:tc>
        <w:tc>
          <w:tcPr>
            <w:tcW w:w="1234" w:type="dxa"/>
            <w:shd w:val="clear" w:color="auto" w:fill="2C3E50"/>
          </w:tcPr>
          <w:p w14:paraId="30A4EB60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Description</w:t>
            </w:r>
          </w:p>
        </w:tc>
        <w:tc>
          <w:tcPr>
            <w:tcW w:w="1234" w:type="dxa"/>
            <w:shd w:val="clear" w:color="auto" w:fill="2C3E50"/>
          </w:tcPr>
          <w:p w14:paraId="41E69220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TTR</w:t>
            </w:r>
          </w:p>
        </w:tc>
        <w:tc>
          <w:tcPr>
            <w:tcW w:w="1234" w:type="dxa"/>
            <w:shd w:val="clear" w:color="auto" w:fill="2C3E50"/>
          </w:tcPr>
          <w:p w14:paraId="45809DB5" w14:textId="77777777" w:rsidR="00396756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Status</w:t>
            </w:r>
          </w:p>
        </w:tc>
      </w:tr>
      <w:tr w:rsidR="00396756" w14:paraId="76035D1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0F022439" w14:textId="77777777" w:rsidR="00396756" w:rsidRDefault="00000000">
            <w:pPr>
              <w:jc w:val="center"/>
            </w:pPr>
            <w:r>
              <w:rPr>
                <w:sz w:val="14"/>
              </w:rPr>
              <w:t>2025-047</w:t>
            </w:r>
          </w:p>
        </w:tc>
        <w:tc>
          <w:tcPr>
            <w:tcW w:w="1234" w:type="dxa"/>
          </w:tcPr>
          <w:p w14:paraId="603460DE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Jan 8</w:t>
            </w:r>
          </w:p>
        </w:tc>
        <w:tc>
          <w:tcPr>
            <w:tcW w:w="1234" w:type="dxa"/>
            <w:shd w:val="clear" w:color="auto" w:fill="F8D7DA"/>
          </w:tcPr>
          <w:p w14:paraId="54750D66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CRITICAL</w:t>
            </w:r>
          </w:p>
        </w:tc>
        <w:tc>
          <w:tcPr>
            <w:tcW w:w="1234" w:type="dxa"/>
          </w:tcPr>
          <w:p w14:paraId="298FD95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AUTH</w:t>
            </w:r>
          </w:p>
        </w:tc>
        <w:tc>
          <w:tcPr>
            <w:tcW w:w="1234" w:type="dxa"/>
          </w:tcPr>
          <w:p w14:paraId="0E91F643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Account compromise attempt</w:t>
            </w:r>
          </w:p>
        </w:tc>
        <w:tc>
          <w:tcPr>
            <w:tcW w:w="1234" w:type="dxa"/>
          </w:tcPr>
          <w:p w14:paraId="10A13465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18 min</w:t>
            </w:r>
          </w:p>
        </w:tc>
        <w:tc>
          <w:tcPr>
            <w:tcW w:w="1234" w:type="dxa"/>
          </w:tcPr>
          <w:p w14:paraId="1363C82F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10083ADA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7A17D130" w14:textId="77777777" w:rsidR="00396756" w:rsidRDefault="00000000">
            <w:pPr>
              <w:jc w:val="center"/>
            </w:pPr>
            <w:r>
              <w:rPr>
                <w:sz w:val="14"/>
              </w:rPr>
              <w:t>2025-046</w:t>
            </w:r>
          </w:p>
        </w:tc>
        <w:tc>
          <w:tcPr>
            <w:tcW w:w="1234" w:type="dxa"/>
          </w:tcPr>
          <w:p w14:paraId="7EC10C5B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Dec 19</w:t>
            </w:r>
          </w:p>
        </w:tc>
        <w:tc>
          <w:tcPr>
            <w:tcW w:w="1234" w:type="dxa"/>
            <w:shd w:val="clear" w:color="auto" w:fill="FFE6CC"/>
          </w:tcPr>
          <w:p w14:paraId="4F03EAE1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HIGH</w:t>
            </w:r>
          </w:p>
        </w:tc>
        <w:tc>
          <w:tcPr>
            <w:tcW w:w="1234" w:type="dxa"/>
          </w:tcPr>
          <w:p w14:paraId="6456A243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PHISH</w:t>
            </w:r>
          </w:p>
        </w:tc>
        <w:tc>
          <w:tcPr>
            <w:tcW w:w="1234" w:type="dxa"/>
          </w:tcPr>
          <w:p w14:paraId="6A9BCD1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CEO fraud attempt</w:t>
            </w:r>
          </w:p>
        </w:tc>
        <w:tc>
          <w:tcPr>
            <w:tcW w:w="1234" w:type="dxa"/>
          </w:tcPr>
          <w:p w14:paraId="7617C2A5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2 hrs</w:t>
            </w:r>
          </w:p>
        </w:tc>
        <w:tc>
          <w:tcPr>
            <w:tcW w:w="1234" w:type="dxa"/>
          </w:tcPr>
          <w:p w14:paraId="0893253D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57FCBAEB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26C67EAF" w14:textId="77777777" w:rsidR="00396756" w:rsidRDefault="00000000">
            <w:pPr>
              <w:jc w:val="center"/>
            </w:pPr>
            <w:r>
              <w:rPr>
                <w:sz w:val="14"/>
              </w:rPr>
              <w:t>2025-045</w:t>
            </w:r>
          </w:p>
        </w:tc>
        <w:tc>
          <w:tcPr>
            <w:tcW w:w="1234" w:type="dxa"/>
          </w:tcPr>
          <w:p w14:paraId="27F6CFF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Dec 12</w:t>
            </w:r>
          </w:p>
        </w:tc>
        <w:tc>
          <w:tcPr>
            <w:tcW w:w="1234" w:type="dxa"/>
            <w:shd w:val="clear" w:color="auto" w:fill="D4EDDA"/>
          </w:tcPr>
          <w:p w14:paraId="4295597A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LOW</w:t>
            </w:r>
          </w:p>
        </w:tc>
        <w:tc>
          <w:tcPr>
            <w:tcW w:w="1234" w:type="dxa"/>
          </w:tcPr>
          <w:p w14:paraId="769664E0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AUTH</w:t>
            </w:r>
          </w:p>
        </w:tc>
        <w:tc>
          <w:tcPr>
            <w:tcW w:w="1234" w:type="dxa"/>
          </w:tcPr>
          <w:p w14:paraId="02A8D120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Failed MFA attempts</w:t>
            </w:r>
          </w:p>
        </w:tc>
        <w:tc>
          <w:tcPr>
            <w:tcW w:w="1234" w:type="dxa"/>
          </w:tcPr>
          <w:p w14:paraId="216B73E5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24 hrs</w:t>
            </w:r>
          </w:p>
        </w:tc>
        <w:tc>
          <w:tcPr>
            <w:tcW w:w="1234" w:type="dxa"/>
          </w:tcPr>
          <w:p w14:paraId="3249E5AC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73030C12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159BB57F" w14:textId="77777777" w:rsidR="00396756" w:rsidRDefault="00000000">
            <w:pPr>
              <w:jc w:val="center"/>
            </w:pPr>
            <w:r>
              <w:rPr>
                <w:sz w:val="14"/>
              </w:rPr>
              <w:t>2025-044</w:t>
            </w:r>
          </w:p>
        </w:tc>
        <w:tc>
          <w:tcPr>
            <w:tcW w:w="1234" w:type="dxa"/>
          </w:tcPr>
          <w:p w14:paraId="118E80BD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Dec 7</w:t>
            </w:r>
          </w:p>
        </w:tc>
        <w:tc>
          <w:tcPr>
            <w:tcW w:w="1234" w:type="dxa"/>
            <w:shd w:val="clear" w:color="auto" w:fill="FFF3CD"/>
          </w:tcPr>
          <w:p w14:paraId="22ED7D99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0BF80D2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PHISH</w:t>
            </w:r>
          </w:p>
        </w:tc>
        <w:tc>
          <w:tcPr>
            <w:tcW w:w="1234" w:type="dxa"/>
          </w:tcPr>
          <w:p w14:paraId="461C8DD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Credential harvesting email</w:t>
            </w:r>
          </w:p>
        </w:tc>
        <w:tc>
          <w:tcPr>
            <w:tcW w:w="1234" w:type="dxa"/>
          </w:tcPr>
          <w:p w14:paraId="50797B2B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6 hrs</w:t>
            </w:r>
          </w:p>
        </w:tc>
        <w:tc>
          <w:tcPr>
            <w:tcW w:w="1234" w:type="dxa"/>
          </w:tcPr>
          <w:p w14:paraId="5F76FE34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4D816038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56F3000E" w14:textId="77777777" w:rsidR="00396756" w:rsidRDefault="00000000">
            <w:pPr>
              <w:jc w:val="center"/>
            </w:pPr>
            <w:r>
              <w:rPr>
                <w:sz w:val="14"/>
              </w:rPr>
              <w:t>2025-043</w:t>
            </w:r>
          </w:p>
        </w:tc>
        <w:tc>
          <w:tcPr>
            <w:tcW w:w="1234" w:type="dxa"/>
          </w:tcPr>
          <w:p w14:paraId="4355FA1E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Nov 28</w:t>
            </w:r>
          </w:p>
        </w:tc>
        <w:tc>
          <w:tcPr>
            <w:tcW w:w="1234" w:type="dxa"/>
            <w:shd w:val="clear" w:color="auto" w:fill="D4EDDA"/>
          </w:tcPr>
          <w:p w14:paraId="5469335A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LOW</w:t>
            </w:r>
          </w:p>
        </w:tc>
        <w:tc>
          <w:tcPr>
            <w:tcW w:w="1234" w:type="dxa"/>
          </w:tcPr>
          <w:p w14:paraId="62E3F775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PLCY</w:t>
            </w:r>
          </w:p>
        </w:tc>
        <w:tc>
          <w:tcPr>
            <w:tcW w:w="1234" w:type="dxa"/>
          </w:tcPr>
          <w:p w14:paraId="5E9935B1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Unauthorized software install</w:t>
            </w:r>
          </w:p>
        </w:tc>
        <w:tc>
          <w:tcPr>
            <w:tcW w:w="1234" w:type="dxa"/>
          </w:tcPr>
          <w:p w14:paraId="36ADC09C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48 hrs</w:t>
            </w:r>
          </w:p>
        </w:tc>
        <w:tc>
          <w:tcPr>
            <w:tcW w:w="1234" w:type="dxa"/>
          </w:tcPr>
          <w:p w14:paraId="42C2FD6F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10B2E263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77551676" w14:textId="77777777" w:rsidR="00396756" w:rsidRDefault="00000000">
            <w:pPr>
              <w:jc w:val="center"/>
            </w:pPr>
            <w:r>
              <w:rPr>
                <w:sz w:val="14"/>
              </w:rPr>
              <w:t>2025-042</w:t>
            </w:r>
          </w:p>
        </w:tc>
        <w:tc>
          <w:tcPr>
            <w:tcW w:w="1234" w:type="dxa"/>
          </w:tcPr>
          <w:p w14:paraId="164BB01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Nov 15</w:t>
            </w:r>
          </w:p>
        </w:tc>
        <w:tc>
          <w:tcPr>
            <w:tcW w:w="1234" w:type="dxa"/>
            <w:shd w:val="clear" w:color="auto" w:fill="FFF3CD"/>
          </w:tcPr>
          <w:p w14:paraId="70AE581C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6B772580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AUTH</w:t>
            </w:r>
          </w:p>
        </w:tc>
        <w:tc>
          <w:tcPr>
            <w:tcW w:w="1234" w:type="dxa"/>
          </w:tcPr>
          <w:p w14:paraId="54E69F1A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Brute force login attempts</w:t>
            </w:r>
          </w:p>
        </w:tc>
        <w:tc>
          <w:tcPr>
            <w:tcW w:w="1234" w:type="dxa"/>
          </w:tcPr>
          <w:p w14:paraId="2E728F2C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4 hrs</w:t>
            </w:r>
          </w:p>
        </w:tc>
        <w:tc>
          <w:tcPr>
            <w:tcW w:w="1234" w:type="dxa"/>
          </w:tcPr>
          <w:p w14:paraId="7BEB65F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472D7FC2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39A3B1FA" w14:textId="77777777" w:rsidR="00396756" w:rsidRDefault="00000000">
            <w:pPr>
              <w:jc w:val="center"/>
            </w:pPr>
            <w:r>
              <w:rPr>
                <w:sz w:val="14"/>
              </w:rPr>
              <w:t>2025-041</w:t>
            </w:r>
          </w:p>
        </w:tc>
        <w:tc>
          <w:tcPr>
            <w:tcW w:w="1234" w:type="dxa"/>
          </w:tcPr>
          <w:p w14:paraId="57EF9EA2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Nov 3</w:t>
            </w:r>
          </w:p>
        </w:tc>
        <w:tc>
          <w:tcPr>
            <w:tcW w:w="1234" w:type="dxa"/>
            <w:shd w:val="clear" w:color="auto" w:fill="FFE6CC"/>
          </w:tcPr>
          <w:p w14:paraId="1EA58C63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HIGH</w:t>
            </w:r>
          </w:p>
        </w:tc>
        <w:tc>
          <w:tcPr>
            <w:tcW w:w="1234" w:type="dxa"/>
          </w:tcPr>
          <w:p w14:paraId="50077C25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MALW</w:t>
            </w:r>
          </w:p>
        </w:tc>
        <w:tc>
          <w:tcPr>
            <w:tcW w:w="1234" w:type="dxa"/>
          </w:tcPr>
          <w:p w14:paraId="4A326A8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Ransomware contained</w:t>
            </w:r>
          </w:p>
        </w:tc>
        <w:tc>
          <w:tcPr>
            <w:tcW w:w="1234" w:type="dxa"/>
          </w:tcPr>
          <w:p w14:paraId="0B2DF47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6 hrs</w:t>
            </w:r>
          </w:p>
        </w:tc>
        <w:tc>
          <w:tcPr>
            <w:tcW w:w="1234" w:type="dxa"/>
          </w:tcPr>
          <w:p w14:paraId="7D086C3E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3B04256B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378B0B6C" w14:textId="77777777" w:rsidR="00396756" w:rsidRDefault="00000000">
            <w:pPr>
              <w:jc w:val="center"/>
            </w:pPr>
            <w:r>
              <w:rPr>
                <w:sz w:val="14"/>
              </w:rPr>
              <w:t>2025-040</w:t>
            </w:r>
          </w:p>
        </w:tc>
        <w:tc>
          <w:tcPr>
            <w:tcW w:w="1234" w:type="dxa"/>
          </w:tcPr>
          <w:p w14:paraId="6C41EED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Oct 29</w:t>
            </w:r>
          </w:p>
        </w:tc>
        <w:tc>
          <w:tcPr>
            <w:tcW w:w="1234" w:type="dxa"/>
            <w:shd w:val="clear" w:color="auto" w:fill="D4EDDA"/>
          </w:tcPr>
          <w:p w14:paraId="3873DE28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LOW</w:t>
            </w:r>
          </w:p>
        </w:tc>
        <w:tc>
          <w:tcPr>
            <w:tcW w:w="1234" w:type="dxa"/>
          </w:tcPr>
          <w:p w14:paraId="501E85B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AUTH</w:t>
            </w:r>
          </w:p>
        </w:tc>
        <w:tc>
          <w:tcPr>
            <w:tcW w:w="1234" w:type="dxa"/>
          </w:tcPr>
          <w:p w14:paraId="3DFC8783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Expired password resets</w:t>
            </w:r>
          </w:p>
        </w:tc>
        <w:tc>
          <w:tcPr>
            <w:tcW w:w="1234" w:type="dxa"/>
          </w:tcPr>
          <w:p w14:paraId="1BE771C0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24 hrs</w:t>
            </w:r>
          </w:p>
        </w:tc>
        <w:tc>
          <w:tcPr>
            <w:tcW w:w="1234" w:type="dxa"/>
          </w:tcPr>
          <w:p w14:paraId="19039F54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46743276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291C53C9" w14:textId="77777777" w:rsidR="00396756" w:rsidRDefault="00000000">
            <w:pPr>
              <w:jc w:val="center"/>
            </w:pPr>
            <w:r>
              <w:rPr>
                <w:sz w:val="14"/>
              </w:rPr>
              <w:t>2025-039</w:t>
            </w:r>
          </w:p>
        </w:tc>
        <w:tc>
          <w:tcPr>
            <w:tcW w:w="1234" w:type="dxa"/>
          </w:tcPr>
          <w:p w14:paraId="3EC71EA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Oct 21</w:t>
            </w:r>
          </w:p>
        </w:tc>
        <w:tc>
          <w:tcPr>
            <w:tcW w:w="1234" w:type="dxa"/>
            <w:shd w:val="clear" w:color="auto" w:fill="FFF3CD"/>
          </w:tcPr>
          <w:p w14:paraId="77F00EA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4F6F5E5B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PHISH</w:t>
            </w:r>
          </w:p>
        </w:tc>
        <w:tc>
          <w:tcPr>
            <w:tcW w:w="1234" w:type="dxa"/>
          </w:tcPr>
          <w:p w14:paraId="7E83B7B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Amazon Prime phishing</w:t>
            </w:r>
          </w:p>
        </w:tc>
        <w:tc>
          <w:tcPr>
            <w:tcW w:w="1234" w:type="dxa"/>
          </w:tcPr>
          <w:p w14:paraId="1E2C3F47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12 hrs</w:t>
            </w:r>
          </w:p>
        </w:tc>
        <w:tc>
          <w:tcPr>
            <w:tcW w:w="1234" w:type="dxa"/>
          </w:tcPr>
          <w:p w14:paraId="22843F11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13F1EA69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72C0B70D" w14:textId="77777777" w:rsidR="00396756" w:rsidRDefault="00000000">
            <w:pPr>
              <w:jc w:val="center"/>
            </w:pPr>
            <w:r>
              <w:rPr>
                <w:sz w:val="14"/>
              </w:rPr>
              <w:t>2025-038</w:t>
            </w:r>
          </w:p>
        </w:tc>
        <w:tc>
          <w:tcPr>
            <w:tcW w:w="1234" w:type="dxa"/>
          </w:tcPr>
          <w:p w14:paraId="663B53EC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Oct 14</w:t>
            </w:r>
          </w:p>
        </w:tc>
        <w:tc>
          <w:tcPr>
            <w:tcW w:w="1234" w:type="dxa"/>
            <w:shd w:val="clear" w:color="auto" w:fill="FFF3CD"/>
          </w:tcPr>
          <w:p w14:paraId="0D0F7BA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26074CE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EXFIL</w:t>
            </w:r>
          </w:p>
        </w:tc>
        <w:tc>
          <w:tcPr>
            <w:tcW w:w="1234" w:type="dxa"/>
          </w:tcPr>
          <w:p w14:paraId="011DD2E0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Suspicious data access</w:t>
            </w:r>
          </w:p>
        </w:tc>
        <w:tc>
          <w:tcPr>
            <w:tcW w:w="1234" w:type="dxa"/>
          </w:tcPr>
          <w:p w14:paraId="702F7B24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3 hrs</w:t>
            </w:r>
          </w:p>
        </w:tc>
        <w:tc>
          <w:tcPr>
            <w:tcW w:w="1234" w:type="dxa"/>
          </w:tcPr>
          <w:p w14:paraId="689414E1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26AC824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42BA7C7C" w14:textId="77777777" w:rsidR="00396756" w:rsidRDefault="00000000">
            <w:pPr>
              <w:jc w:val="center"/>
            </w:pPr>
            <w:r>
              <w:rPr>
                <w:sz w:val="14"/>
              </w:rPr>
              <w:t>2025-037</w:t>
            </w:r>
          </w:p>
        </w:tc>
        <w:tc>
          <w:tcPr>
            <w:tcW w:w="1234" w:type="dxa"/>
          </w:tcPr>
          <w:p w14:paraId="07467FAF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Oct 8</w:t>
            </w:r>
          </w:p>
        </w:tc>
        <w:tc>
          <w:tcPr>
            <w:tcW w:w="1234" w:type="dxa"/>
            <w:shd w:val="clear" w:color="auto" w:fill="D4EDDA"/>
          </w:tcPr>
          <w:p w14:paraId="369D1FDC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LOW</w:t>
            </w:r>
          </w:p>
        </w:tc>
        <w:tc>
          <w:tcPr>
            <w:tcW w:w="1234" w:type="dxa"/>
          </w:tcPr>
          <w:p w14:paraId="44DC191B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PLCY</w:t>
            </w:r>
          </w:p>
        </w:tc>
        <w:tc>
          <w:tcPr>
            <w:tcW w:w="1234" w:type="dxa"/>
          </w:tcPr>
          <w:p w14:paraId="4ABC0703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USB device policy violation</w:t>
            </w:r>
          </w:p>
        </w:tc>
        <w:tc>
          <w:tcPr>
            <w:tcW w:w="1234" w:type="dxa"/>
          </w:tcPr>
          <w:p w14:paraId="2A65CEA4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48 hrs</w:t>
            </w:r>
          </w:p>
        </w:tc>
        <w:tc>
          <w:tcPr>
            <w:tcW w:w="1234" w:type="dxa"/>
          </w:tcPr>
          <w:p w14:paraId="1EB5272C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46D3889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430F8A1B" w14:textId="77777777" w:rsidR="00396756" w:rsidRDefault="00000000">
            <w:pPr>
              <w:jc w:val="center"/>
            </w:pPr>
            <w:r>
              <w:rPr>
                <w:sz w:val="14"/>
              </w:rPr>
              <w:t>2025-036</w:t>
            </w:r>
          </w:p>
        </w:tc>
        <w:tc>
          <w:tcPr>
            <w:tcW w:w="1234" w:type="dxa"/>
          </w:tcPr>
          <w:p w14:paraId="4632083F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Sep 30</w:t>
            </w:r>
          </w:p>
        </w:tc>
        <w:tc>
          <w:tcPr>
            <w:tcW w:w="1234" w:type="dxa"/>
            <w:shd w:val="clear" w:color="auto" w:fill="FFF3CD"/>
          </w:tcPr>
          <w:p w14:paraId="08733BF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47CF6B5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PHISH</w:t>
            </w:r>
          </w:p>
        </w:tc>
        <w:tc>
          <w:tcPr>
            <w:tcW w:w="1234" w:type="dxa"/>
          </w:tcPr>
          <w:p w14:paraId="7B55937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LinkedIn credential phish</w:t>
            </w:r>
          </w:p>
        </w:tc>
        <w:tc>
          <w:tcPr>
            <w:tcW w:w="1234" w:type="dxa"/>
          </w:tcPr>
          <w:p w14:paraId="1D07122D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8 hrs</w:t>
            </w:r>
          </w:p>
        </w:tc>
        <w:tc>
          <w:tcPr>
            <w:tcW w:w="1234" w:type="dxa"/>
          </w:tcPr>
          <w:p w14:paraId="33510903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249C2661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3C2AD94D" w14:textId="77777777" w:rsidR="00396756" w:rsidRDefault="00000000">
            <w:pPr>
              <w:jc w:val="center"/>
            </w:pPr>
            <w:r>
              <w:rPr>
                <w:sz w:val="14"/>
              </w:rPr>
              <w:t>2025-035</w:t>
            </w:r>
          </w:p>
        </w:tc>
        <w:tc>
          <w:tcPr>
            <w:tcW w:w="1234" w:type="dxa"/>
          </w:tcPr>
          <w:p w14:paraId="52DF2268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Sep 25</w:t>
            </w:r>
          </w:p>
        </w:tc>
        <w:tc>
          <w:tcPr>
            <w:tcW w:w="1234" w:type="dxa"/>
            <w:shd w:val="clear" w:color="auto" w:fill="FFE6CC"/>
          </w:tcPr>
          <w:p w14:paraId="5537DBE7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HIGH</w:t>
            </w:r>
          </w:p>
        </w:tc>
        <w:tc>
          <w:tcPr>
            <w:tcW w:w="1234" w:type="dxa"/>
          </w:tcPr>
          <w:p w14:paraId="5AFC0AE0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VULN</w:t>
            </w:r>
          </w:p>
        </w:tc>
        <w:tc>
          <w:tcPr>
            <w:tcW w:w="1234" w:type="dxa"/>
          </w:tcPr>
          <w:p w14:paraId="123A2B0A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Critical patch not applied</w:t>
            </w:r>
          </w:p>
        </w:tc>
        <w:tc>
          <w:tcPr>
            <w:tcW w:w="1234" w:type="dxa"/>
          </w:tcPr>
          <w:p w14:paraId="5C91D52E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4 hrs</w:t>
            </w:r>
          </w:p>
        </w:tc>
        <w:tc>
          <w:tcPr>
            <w:tcW w:w="1234" w:type="dxa"/>
          </w:tcPr>
          <w:p w14:paraId="61AC288A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4ABC5912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15790E77" w14:textId="77777777" w:rsidR="00396756" w:rsidRDefault="00000000">
            <w:pPr>
              <w:jc w:val="center"/>
            </w:pPr>
            <w:r>
              <w:rPr>
                <w:sz w:val="14"/>
              </w:rPr>
              <w:t>2025-034</w:t>
            </w:r>
          </w:p>
        </w:tc>
        <w:tc>
          <w:tcPr>
            <w:tcW w:w="1234" w:type="dxa"/>
          </w:tcPr>
          <w:p w14:paraId="602C99AF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Sep 22</w:t>
            </w:r>
          </w:p>
        </w:tc>
        <w:tc>
          <w:tcPr>
            <w:tcW w:w="1234" w:type="dxa"/>
            <w:shd w:val="clear" w:color="auto" w:fill="FFF3CD"/>
          </w:tcPr>
          <w:p w14:paraId="2A10C018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MEDIUM</w:t>
            </w:r>
          </w:p>
        </w:tc>
        <w:tc>
          <w:tcPr>
            <w:tcW w:w="1234" w:type="dxa"/>
          </w:tcPr>
          <w:p w14:paraId="5FA61350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DDOS</w:t>
            </w:r>
          </w:p>
        </w:tc>
        <w:tc>
          <w:tcPr>
            <w:tcW w:w="1234" w:type="dxa"/>
          </w:tcPr>
          <w:p w14:paraId="013FBF8E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E-commerce DDoS attack</w:t>
            </w:r>
          </w:p>
        </w:tc>
        <w:tc>
          <w:tcPr>
            <w:tcW w:w="1234" w:type="dxa"/>
          </w:tcPr>
          <w:p w14:paraId="05A455C0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2 hrs</w:t>
            </w:r>
          </w:p>
        </w:tc>
        <w:tc>
          <w:tcPr>
            <w:tcW w:w="1234" w:type="dxa"/>
          </w:tcPr>
          <w:p w14:paraId="0C7A4BD8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223A7E1E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36B1D991" w14:textId="77777777" w:rsidR="00396756" w:rsidRDefault="00000000">
            <w:pPr>
              <w:jc w:val="center"/>
            </w:pPr>
            <w:r>
              <w:rPr>
                <w:sz w:val="14"/>
              </w:rPr>
              <w:t>2025-033</w:t>
            </w:r>
          </w:p>
        </w:tc>
        <w:tc>
          <w:tcPr>
            <w:tcW w:w="1234" w:type="dxa"/>
          </w:tcPr>
          <w:p w14:paraId="5FF46D69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Sep 18</w:t>
            </w:r>
          </w:p>
        </w:tc>
        <w:tc>
          <w:tcPr>
            <w:tcW w:w="1234" w:type="dxa"/>
            <w:shd w:val="clear" w:color="auto" w:fill="D4EDDA"/>
          </w:tcPr>
          <w:p w14:paraId="3F1637E7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LOW</w:t>
            </w:r>
          </w:p>
        </w:tc>
        <w:tc>
          <w:tcPr>
            <w:tcW w:w="1234" w:type="dxa"/>
          </w:tcPr>
          <w:p w14:paraId="526B5BD4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AUTH</w:t>
            </w:r>
          </w:p>
        </w:tc>
        <w:tc>
          <w:tcPr>
            <w:tcW w:w="1234" w:type="dxa"/>
          </w:tcPr>
          <w:p w14:paraId="7BAEB5B8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Mobile device login anomaly</w:t>
            </w:r>
          </w:p>
        </w:tc>
        <w:tc>
          <w:tcPr>
            <w:tcW w:w="1234" w:type="dxa"/>
          </w:tcPr>
          <w:p w14:paraId="787E4EA6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24 hrs</w:t>
            </w:r>
          </w:p>
        </w:tc>
        <w:tc>
          <w:tcPr>
            <w:tcW w:w="1234" w:type="dxa"/>
          </w:tcPr>
          <w:p w14:paraId="209C2B6B" w14:textId="77777777" w:rsidR="0039675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  <w:tr w:rsidR="00396756" w14:paraId="3FAFA55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</w:tcPr>
          <w:p w14:paraId="3904FAFF" w14:textId="77777777" w:rsidR="00396756" w:rsidRDefault="00000000">
            <w:pPr>
              <w:jc w:val="center"/>
            </w:pPr>
            <w:r>
              <w:rPr>
                <w:sz w:val="14"/>
              </w:rPr>
              <w:t>... (32 more incidents)</w:t>
            </w:r>
          </w:p>
        </w:tc>
        <w:tc>
          <w:tcPr>
            <w:tcW w:w="1234" w:type="dxa"/>
          </w:tcPr>
          <w:p w14:paraId="0F1DE806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Jul-Sep</w:t>
            </w:r>
          </w:p>
        </w:tc>
        <w:tc>
          <w:tcPr>
            <w:tcW w:w="1234" w:type="dxa"/>
          </w:tcPr>
          <w:p w14:paraId="095AEA6D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Various</w:t>
            </w:r>
          </w:p>
        </w:tc>
        <w:tc>
          <w:tcPr>
            <w:tcW w:w="1234" w:type="dxa"/>
          </w:tcPr>
          <w:p w14:paraId="7FE00C92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Various</w:t>
            </w:r>
          </w:p>
        </w:tc>
        <w:tc>
          <w:tcPr>
            <w:tcW w:w="1234" w:type="dxa"/>
          </w:tcPr>
          <w:p w14:paraId="514F26FD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Various incidents logged</w:t>
            </w:r>
          </w:p>
        </w:tc>
        <w:tc>
          <w:tcPr>
            <w:tcW w:w="1234" w:type="dxa"/>
          </w:tcPr>
          <w:p w14:paraId="64978BC1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-</w:t>
            </w:r>
          </w:p>
        </w:tc>
        <w:tc>
          <w:tcPr>
            <w:tcW w:w="1234" w:type="dxa"/>
          </w:tcPr>
          <w:p w14:paraId="24D94EC5" w14:textId="77777777" w:rsidR="00396756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4"/>
              </w:rPr>
              <w:t>CLOSED</w:t>
            </w:r>
          </w:p>
        </w:tc>
      </w:tr>
    </w:tbl>
    <w:p w14:paraId="50680421" w14:textId="77777777" w:rsidR="00396756" w:rsidRDefault="00000000">
      <w:r>
        <w:br w:type="page"/>
      </w:r>
    </w:p>
    <w:p w14:paraId="41733EEE" w14:textId="77777777" w:rsidR="00396756" w:rsidRDefault="00000000">
      <w:pPr>
        <w:pStyle w:val="Heading1"/>
      </w:pPr>
      <w:r>
        <w:t>INCIDENT RESPONSE PROCEDURES</w:t>
      </w:r>
    </w:p>
    <w:p w14:paraId="7D41FB3C" w14:textId="77777777" w:rsidR="00396756" w:rsidRDefault="00000000">
      <w:pPr>
        <w:pStyle w:val="Heading2"/>
      </w:pPr>
      <w:r>
        <w:t>Standard Response Workflow</w:t>
      </w:r>
    </w:p>
    <w:p w14:paraId="675037A3" w14:textId="77777777" w:rsidR="00396756" w:rsidRDefault="00000000">
      <w:r>
        <w:t>All security incidents follow a standardized response workflow to ensure consistent, effective handling.</w:t>
      </w:r>
    </w:p>
    <w:p w14:paraId="0B735863" w14:textId="77777777" w:rsidR="00396756" w:rsidRDefault="00000000">
      <w:r>
        <w:rPr>
          <w:b/>
          <w:sz w:val="24"/>
        </w:rPr>
        <w:t>1. DETECTION &amp; IDENTIFICATION</w:t>
      </w:r>
    </w:p>
    <w:p w14:paraId="63127E38" w14:textId="77777777" w:rsidR="00396756" w:rsidRDefault="00000000">
      <w:pPr>
        <w:pStyle w:val="ListBullet"/>
      </w:pPr>
      <w:r>
        <w:t>Automated detection via security tools (SIEM, EDR, IDS/IPS)</w:t>
      </w:r>
    </w:p>
    <w:p w14:paraId="57810348" w14:textId="77777777" w:rsidR="00396756" w:rsidRDefault="00000000">
      <w:pPr>
        <w:pStyle w:val="ListBullet"/>
      </w:pPr>
      <w:r>
        <w:t>Manual detection via user reports or security monitoring</w:t>
      </w:r>
    </w:p>
    <w:p w14:paraId="0B67D24D" w14:textId="77777777" w:rsidR="00396756" w:rsidRDefault="00000000">
      <w:pPr>
        <w:pStyle w:val="ListBullet"/>
      </w:pPr>
      <w:r>
        <w:t>Initial classification of severity and category</w:t>
      </w:r>
    </w:p>
    <w:p w14:paraId="28FB9217" w14:textId="77777777" w:rsidR="00396756" w:rsidRDefault="00000000">
      <w:pPr>
        <w:pStyle w:val="ListBullet"/>
      </w:pPr>
      <w:r>
        <w:t>Incident ticket created in IT service management system</w:t>
      </w:r>
    </w:p>
    <w:p w14:paraId="56204615" w14:textId="77777777" w:rsidR="00396756" w:rsidRDefault="00396756"/>
    <w:p w14:paraId="2F2D89A4" w14:textId="77777777" w:rsidR="00396756" w:rsidRDefault="00000000">
      <w:r>
        <w:rPr>
          <w:b/>
          <w:sz w:val="24"/>
        </w:rPr>
        <w:t>2. CONTAINMENT</w:t>
      </w:r>
    </w:p>
    <w:p w14:paraId="010635A5" w14:textId="77777777" w:rsidR="00396756" w:rsidRDefault="00000000">
      <w:pPr>
        <w:pStyle w:val="ListBullet"/>
      </w:pPr>
      <w:r>
        <w:t>Isolate affected systems to prevent spread</w:t>
      </w:r>
    </w:p>
    <w:p w14:paraId="66449EFB" w14:textId="77777777" w:rsidR="00396756" w:rsidRDefault="00000000">
      <w:pPr>
        <w:pStyle w:val="ListBullet"/>
      </w:pPr>
      <w:r>
        <w:t>Disable compromised accounts or credentials</w:t>
      </w:r>
    </w:p>
    <w:p w14:paraId="7193EB2F" w14:textId="77777777" w:rsidR="00396756" w:rsidRDefault="00000000">
      <w:pPr>
        <w:pStyle w:val="ListBullet"/>
      </w:pPr>
      <w:r>
        <w:t>Block malicious IPs, domains, or email addresses</w:t>
      </w:r>
    </w:p>
    <w:p w14:paraId="52B253DF" w14:textId="77777777" w:rsidR="00396756" w:rsidRDefault="00000000">
      <w:pPr>
        <w:pStyle w:val="ListBullet"/>
      </w:pPr>
      <w:r>
        <w:t>Preserve evidence for investigation</w:t>
      </w:r>
    </w:p>
    <w:p w14:paraId="1E487E23" w14:textId="77777777" w:rsidR="00396756" w:rsidRDefault="00000000">
      <w:pPr>
        <w:pStyle w:val="ListBullet"/>
      </w:pPr>
      <w:r>
        <w:t>Notify stakeholders per escalation matrix</w:t>
      </w:r>
    </w:p>
    <w:p w14:paraId="5E1BBC4F" w14:textId="77777777" w:rsidR="00396756" w:rsidRDefault="00396756"/>
    <w:p w14:paraId="69141A5C" w14:textId="77777777" w:rsidR="00396756" w:rsidRDefault="00000000">
      <w:r>
        <w:rPr>
          <w:b/>
          <w:sz w:val="24"/>
        </w:rPr>
        <w:t>3. INVESTIGATION &amp; ANALYSIS</w:t>
      </w:r>
    </w:p>
    <w:p w14:paraId="43441855" w14:textId="77777777" w:rsidR="00396756" w:rsidRDefault="00000000">
      <w:pPr>
        <w:pStyle w:val="ListBullet"/>
      </w:pPr>
      <w:r>
        <w:t>Examine logs and forensic data</w:t>
      </w:r>
    </w:p>
    <w:p w14:paraId="266657B6" w14:textId="77777777" w:rsidR="00396756" w:rsidRDefault="00000000">
      <w:pPr>
        <w:pStyle w:val="ListBullet"/>
      </w:pPr>
      <w:r>
        <w:t>Identify root cause and attack vector</w:t>
      </w:r>
    </w:p>
    <w:p w14:paraId="3F3FAAFF" w14:textId="77777777" w:rsidR="00396756" w:rsidRDefault="00000000">
      <w:pPr>
        <w:pStyle w:val="ListBullet"/>
      </w:pPr>
      <w:r>
        <w:t>Assess scope of impact (systems, data, users)</w:t>
      </w:r>
    </w:p>
    <w:p w14:paraId="088FD63A" w14:textId="77777777" w:rsidR="00396756" w:rsidRDefault="00000000">
      <w:pPr>
        <w:pStyle w:val="ListBullet"/>
      </w:pPr>
      <w:r>
        <w:t>Document timeline and attacker tactics</w:t>
      </w:r>
    </w:p>
    <w:p w14:paraId="111A1D87" w14:textId="77777777" w:rsidR="00396756" w:rsidRDefault="00000000">
      <w:pPr>
        <w:pStyle w:val="ListBullet"/>
      </w:pPr>
      <w:r>
        <w:t>Determine if external notification required (regulatory)</w:t>
      </w:r>
    </w:p>
    <w:p w14:paraId="31EB8F32" w14:textId="77777777" w:rsidR="00396756" w:rsidRDefault="00396756"/>
    <w:p w14:paraId="34E1521F" w14:textId="77777777" w:rsidR="00396756" w:rsidRDefault="00000000">
      <w:r>
        <w:rPr>
          <w:b/>
          <w:sz w:val="24"/>
        </w:rPr>
        <w:t>4. ERADICATION &amp; RECOVERY</w:t>
      </w:r>
    </w:p>
    <w:p w14:paraId="43184AC0" w14:textId="77777777" w:rsidR="00396756" w:rsidRDefault="00000000">
      <w:pPr>
        <w:pStyle w:val="ListBullet"/>
      </w:pPr>
      <w:r>
        <w:t>Remove malware, backdoors, or malicious access</w:t>
      </w:r>
    </w:p>
    <w:p w14:paraId="15F87946" w14:textId="77777777" w:rsidR="00396756" w:rsidRDefault="00000000">
      <w:pPr>
        <w:pStyle w:val="ListBullet"/>
      </w:pPr>
      <w:r>
        <w:t>Apply security patches and close vulnerabilities</w:t>
      </w:r>
    </w:p>
    <w:p w14:paraId="78513DE1" w14:textId="77777777" w:rsidR="00396756" w:rsidRDefault="00000000">
      <w:pPr>
        <w:pStyle w:val="ListBullet"/>
      </w:pPr>
      <w:r>
        <w:t>Restore systems from clean backups if needed</w:t>
      </w:r>
    </w:p>
    <w:p w14:paraId="5FBFDD91" w14:textId="77777777" w:rsidR="00396756" w:rsidRDefault="00000000">
      <w:pPr>
        <w:pStyle w:val="ListBullet"/>
      </w:pPr>
      <w:r>
        <w:t>Reset compromised credentials</w:t>
      </w:r>
    </w:p>
    <w:p w14:paraId="5EA3F531" w14:textId="77777777" w:rsidR="00396756" w:rsidRDefault="00000000">
      <w:pPr>
        <w:pStyle w:val="ListBullet"/>
      </w:pPr>
      <w:r>
        <w:t>Verify systems are clean before restoration</w:t>
      </w:r>
    </w:p>
    <w:p w14:paraId="530239C2" w14:textId="77777777" w:rsidR="00396756" w:rsidRDefault="00396756"/>
    <w:p w14:paraId="176EA2F8" w14:textId="77777777" w:rsidR="00396756" w:rsidRDefault="00000000">
      <w:r>
        <w:rPr>
          <w:b/>
          <w:sz w:val="24"/>
        </w:rPr>
        <w:t>5. POST-INCIDENT REVIEW</w:t>
      </w:r>
    </w:p>
    <w:p w14:paraId="0A6EAF42" w14:textId="77777777" w:rsidR="00396756" w:rsidRDefault="00000000">
      <w:pPr>
        <w:pStyle w:val="ListBullet"/>
      </w:pPr>
      <w:r>
        <w:t>Conduct lessons learned session within 48 hours</w:t>
      </w:r>
    </w:p>
    <w:p w14:paraId="53461C11" w14:textId="77777777" w:rsidR="00396756" w:rsidRDefault="00000000">
      <w:pPr>
        <w:pStyle w:val="ListBullet"/>
      </w:pPr>
      <w:r>
        <w:t>Update incident response procedures if needed</w:t>
      </w:r>
    </w:p>
    <w:p w14:paraId="43AF8EA5" w14:textId="77777777" w:rsidR="00396756" w:rsidRDefault="00000000">
      <w:pPr>
        <w:pStyle w:val="ListBullet"/>
      </w:pPr>
      <w:r>
        <w:t>Implement preventive controls</w:t>
      </w:r>
    </w:p>
    <w:p w14:paraId="41001AF2" w14:textId="77777777" w:rsidR="00396756" w:rsidRDefault="00000000">
      <w:pPr>
        <w:pStyle w:val="ListBullet"/>
      </w:pPr>
      <w:r>
        <w:t>Share findings with relevant teams</w:t>
      </w:r>
    </w:p>
    <w:p w14:paraId="3C1688EF" w14:textId="77777777" w:rsidR="00396756" w:rsidRDefault="00000000">
      <w:pPr>
        <w:pStyle w:val="ListBullet"/>
      </w:pPr>
      <w:r>
        <w:t>Close incident ticket with full documentation</w:t>
      </w:r>
    </w:p>
    <w:p w14:paraId="47901C8E" w14:textId="77777777" w:rsidR="00396756" w:rsidRDefault="00396756"/>
    <w:p w14:paraId="7EA4445B" w14:textId="77777777" w:rsidR="00396756" w:rsidRDefault="00000000">
      <w:pPr>
        <w:pStyle w:val="Heading2"/>
      </w:pPr>
      <w:r>
        <w:t>Escalation Matrix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4"/>
        <w:gridCol w:w="2156"/>
        <w:gridCol w:w="2155"/>
        <w:gridCol w:w="2155"/>
      </w:tblGrid>
      <w:tr w:rsidR="00396756" w14:paraId="4AA6C954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7EDF4FEA" w14:textId="77777777" w:rsidR="00396756" w:rsidRDefault="00000000">
            <w:r>
              <w:rPr>
                <w:color w:val="FFFFFF"/>
                <w:sz w:val="18"/>
              </w:rPr>
              <w:t>Severity</w:t>
            </w:r>
          </w:p>
        </w:tc>
        <w:tc>
          <w:tcPr>
            <w:tcW w:w="2160" w:type="dxa"/>
            <w:shd w:val="clear" w:color="auto" w:fill="2C3E50"/>
          </w:tcPr>
          <w:p w14:paraId="5809C3C2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Immediate Notification</w:t>
            </w:r>
          </w:p>
        </w:tc>
        <w:tc>
          <w:tcPr>
            <w:tcW w:w="2160" w:type="dxa"/>
            <w:shd w:val="clear" w:color="auto" w:fill="2C3E50"/>
          </w:tcPr>
          <w:p w14:paraId="09A7DE25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Within 4 Hours</w:t>
            </w:r>
          </w:p>
        </w:tc>
        <w:tc>
          <w:tcPr>
            <w:tcW w:w="2160" w:type="dxa"/>
            <w:shd w:val="clear" w:color="auto" w:fill="2C3E50"/>
          </w:tcPr>
          <w:p w14:paraId="0801DDCD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Within 24 Hours</w:t>
            </w:r>
          </w:p>
        </w:tc>
      </w:tr>
      <w:tr w:rsidR="00396756" w14:paraId="71AE4E48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B867CC5" w14:textId="77777777" w:rsidR="00396756" w:rsidRDefault="00000000">
            <w:r>
              <w:rPr>
                <w:sz w:val="16"/>
              </w:rPr>
              <w:t>CRITICAL</w:t>
            </w:r>
          </w:p>
        </w:tc>
        <w:tc>
          <w:tcPr>
            <w:tcW w:w="2160" w:type="dxa"/>
          </w:tcPr>
          <w:p w14:paraId="716D88E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• CTO</w:t>
            </w:r>
            <w:r>
              <w:rPr>
                <w:sz w:val="16"/>
              </w:rPr>
              <w:br/>
              <w:t>• General Manager</w:t>
            </w:r>
            <w:r>
              <w:rPr>
                <w:sz w:val="16"/>
              </w:rPr>
              <w:br/>
              <w:t>• IT Team</w:t>
            </w:r>
          </w:p>
        </w:tc>
        <w:tc>
          <w:tcPr>
            <w:tcW w:w="2160" w:type="dxa"/>
          </w:tcPr>
          <w:p w14:paraId="122AD39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• Board Chair</w:t>
            </w:r>
            <w:r>
              <w:rPr>
                <w:sz w:val="16"/>
              </w:rPr>
              <w:br/>
              <w:t>• Legal Counsel</w:t>
            </w:r>
            <w:r>
              <w:rPr>
                <w:sz w:val="16"/>
              </w:rPr>
              <w:br/>
              <w:t>• External IR firm</w:t>
            </w:r>
          </w:p>
        </w:tc>
        <w:tc>
          <w:tcPr>
            <w:tcW w:w="2160" w:type="dxa"/>
          </w:tcPr>
          <w:p w14:paraId="1003826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• All employees</w:t>
            </w:r>
            <w:r>
              <w:rPr>
                <w:sz w:val="16"/>
              </w:rPr>
              <w:br/>
              <w:t>• Customers (if data breach)</w:t>
            </w:r>
            <w:r>
              <w:rPr>
                <w:sz w:val="16"/>
              </w:rPr>
              <w:br/>
              <w:t>• Regulators (if required)</w:t>
            </w:r>
          </w:p>
        </w:tc>
      </w:tr>
      <w:tr w:rsidR="00396756" w14:paraId="4E0D7A7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6FE0815" w14:textId="77777777" w:rsidR="00396756" w:rsidRDefault="00000000">
            <w:r>
              <w:rPr>
                <w:sz w:val="16"/>
              </w:rPr>
              <w:t>HIGH</w:t>
            </w:r>
          </w:p>
        </w:tc>
        <w:tc>
          <w:tcPr>
            <w:tcW w:w="2160" w:type="dxa"/>
          </w:tcPr>
          <w:p w14:paraId="1A88E51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• CTO</w:t>
            </w:r>
            <w:r>
              <w:rPr>
                <w:sz w:val="16"/>
              </w:rPr>
              <w:br/>
              <w:t>• IT Manager</w:t>
            </w:r>
            <w:r>
              <w:rPr>
                <w:sz w:val="16"/>
              </w:rPr>
              <w:br/>
              <w:t>• Affected dept head</w:t>
            </w:r>
          </w:p>
        </w:tc>
        <w:tc>
          <w:tcPr>
            <w:tcW w:w="2160" w:type="dxa"/>
          </w:tcPr>
          <w:p w14:paraId="10C8BC6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• General Manager</w:t>
            </w:r>
            <w:r>
              <w:rPr>
                <w:sz w:val="16"/>
              </w:rPr>
              <w:br/>
              <w:t>• Security Committee</w:t>
            </w:r>
          </w:p>
        </w:tc>
        <w:tc>
          <w:tcPr>
            <w:tcW w:w="2160" w:type="dxa"/>
          </w:tcPr>
          <w:p w14:paraId="7FF0A59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• Executive team</w:t>
            </w:r>
          </w:p>
        </w:tc>
      </w:tr>
      <w:tr w:rsidR="00396756" w14:paraId="7319B14A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61FA3DB" w14:textId="77777777" w:rsidR="00396756" w:rsidRDefault="00000000">
            <w:r>
              <w:rPr>
                <w:sz w:val="16"/>
              </w:rPr>
              <w:t>MEDIUM</w:t>
            </w:r>
          </w:p>
        </w:tc>
        <w:tc>
          <w:tcPr>
            <w:tcW w:w="2160" w:type="dxa"/>
          </w:tcPr>
          <w:p w14:paraId="36DE021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• IT Team</w:t>
            </w:r>
            <w:r>
              <w:rPr>
                <w:sz w:val="16"/>
              </w:rPr>
              <w:br/>
              <w:t>• Affected users</w:t>
            </w:r>
          </w:p>
        </w:tc>
        <w:tc>
          <w:tcPr>
            <w:tcW w:w="2160" w:type="dxa"/>
          </w:tcPr>
          <w:p w14:paraId="7E031E2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• CTO</w:t>
            </w:r>
            <w:r>
              <w:rPr>
                <w:sz w:val="16"/>
              </w:rPr>
              <w:br/>
              <w:t>• Dept manager</w:t>
            </w:r>
          </w:p>
        </w:tc>
        <w:tc>
          <w:tcPr>
            <w:tcW w:w="2160" w:type="dxa"/>
          </w:tcPr>
          <w:p w14:paraId="58A95473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-</w:t>
            </w:r>
          </w:p>
        </w:tc>
      </w:tr>
      <w:tr w:rsidR="00396756" w14:paraId="251C2ADD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BB36B34" w14:textId="77777777" w:rsidR="00396756" w:rsidRDefault="00000000">
            <w:r>
              <w:rPr>
                <w:sz w:val="16"/>
              </w:rPr>
              <w:t>LOW</w:t>
            </w:r>
          </w:p>
        </w:tc>
        <w:tc>
          <w:tcPr>
            <w:tcW w:w="2160" w:type="dxa"/>
          </w:tcPr>
          <w:p w14:paraId="6D24858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• IT Support</w:t>
            </w:r>
          </w:p>
        </w:tc>
        <w:tc>
          <w:tcPr>
            <w:tcW w:w="2160" w:type="dxa"/>
          </w:tcPr>
          <w:p w14:paraId="2D236B81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• IT Manager</w:t>
            </w:r>
          </w:p>
        </w:tc>
        <w:tc>
          <w:tcPr>
            <w:tcW w:w="2160" w:type="dxa"/>
          </w:tcPr>
          <w:p w14:paraId="42DFF73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-</w:t>
            </w:r>
          </w:p>
        </w:tc>
      </w:tr>
    </w:tbl>
    <w:p w14:paraId="44A51C01" w14:textId="77777777" w:rsidR="00396756" w:rsidRDefault="00000000">
      <w:r>
        <w:br w:type="page"/>
      </w:r>
    </w:p>
    <w:p w14:paraId="0D30234A" w14:textId="77777777" w:rsidR="00396756" w:rsidRDefault="00000000">
      <w:pPr>
        <w:pStyle w:val="Heading1"/>
      </w:pPr>
      <w:r>
        <w:t>METRICS &amp; PERFORMANCE ANALYSIS</w:t>
      </w:r>
    </w:p>
    <w:p w14:paraId="0AC687F5" w14:textId="77777777" w:rsidR="00396756" w:rsidRDefault="00000000">
      <w:pPr>
        <w:pStyle w:val="Heading2"/>
      </w:pPr>
      <w:r>
        <w:t>Response Time Metrics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6"/>
        <w:gridCol w:w="2155"/>
        <w:gridCol w:w="2155"/>
        <w:gridCol w:w="2154"/>
      </w:tblGrid>
      <w:tr w:rsidR="00396756" w14:paraId="3816B0D6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7D5A6CB6" w14:textId="77777777" w:rsidR="00396756" w:rsidRDefault="00000000">
            <w:r>
              <w:rPr>
                <w:color w:val="FFFFFF"/>
              </w:rPr>
              <w:t>Metric</w:t>
            </w:r>
          </w:p>
        </w:tc>
        <w:tc>
          <w:tcPr>
            <w:tcW w:w="2160" w:type="dxa"/>
            <w:shd w:val="clear" w:color="auto" w:fill="2C3E50"/>
          </w:tcPr>
          <w:p w14:paraId="1109707D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Target</w:t>
            </w:r>
          </w:p>
        </w:tc>
        <w:tc>
          <w:tcPr>
            <w:tcW w:w="2160" w:type="dxa"/>
            <w:shd w:val="clear" w:color="auto" w:fill="2C3E50"/>
          </w:tcPr>
          <w:p w14:paraId="322D3451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Actual</w:t>
            </w:r>
          </w:p>
        </w:tc>
        <w:tc>
          <w:tcPr>
            <w:tcW w:w="2160" w:type="dxa"/>
            <w:shd w:val="clear" w:color="auto" w:fill="2C3E50"/>
          </w:tcPr>
          <w:p w14:paraId="0B3CD727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Status</w:t>
            </w:r>
          </w:p>
        </w:tc>
      </w:tr>
      <w:tr w:rsidR="00396756" w14:paraId="0C2EF31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598AC806" w14:textId="77777777" w:rsidR="00396756" w:rsidRDefault="00000000">
            <w:r>
              <w:t>Mean Time to Detect (MTTD)</w:t>
            </w:r>
          </w:p>
        </w:tc>
        <w:tc>
          <w:tcPr>
            <w:tcW w:w="2160" w:type="dxa"/>
          </w:tcPr>
          <w:p w14:paraId="3C28768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 15 minutes</w:t>
            </w:r>
          </w:p>
        </w:tc>
        <w:tc>
          <w:tcPr>
            <w:tcW w:w="2160" w:type="dxa"/>
          </w:tcPr>
          <w:p w14:paraId="7759006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8.3 minutes</w:t>
            </w:r>
          </w:p>
        </w:tc>
        <w:tc>
          <w:tcPr>
            <w:tcW w:w="2160" w:type="dxa"/>
            <w:shd w:val="clear" w:color="auto" w:fill="D4EDDA"/>
          </w:tcPr>
          <w:p w14:paraId="2C71289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✓ PASS</w:t>
            </w:r>
          </w:p>
        </w:tc>
      </w:tr>
      <w:tr w:rsidR="00396756" w14:paraId="60E9B66C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0031533D" w14:textId="77777777" w:rsidR="00396756" w:rsidRDefault="00000000">
            <w:r>
              <w:t>Mean Time to Respond (MTTR)</w:t>
            </w:r>
          </w:p>
        </w:tc>
        <w:tc>
          <w:tcPr>
            <w:tcW w:w="2160" w:type="dxa"/>
          </w:tcPr>
          <w:p w14:paraId="7F530B5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&lt; 1 hour</w:t>
            </w:r>
          </w:p>
        </w:tc>
        <w:tc>
          <w:tcPr>
            <w:tcW w:w="2160" w:type="dxa"/>
          </w:tcPr>
          <w:p w14:paraId="2FE82EE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23 minutes</w:t>
            </w:r>
          </w:p>
        </w:tc>
        <w:tc>
          <w:tcPr>
            <w:tcW w:w="2160" w:type="dxa"/>
            <w:shd w:val="clear" w:color="auto" w:fill="D4EDDA"/>
          </w:tcPr>
          <w:p w14:paraId="795C31A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✓ PASS</w:t>
            </w:r>
          </w:p>
        </w:tc>
      </w:tr>
      <w:tr w:rsidR="00396756" w14:paraId="57FD1312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010836AA" w14:textId="77777777" w:rsidR="00396756" w:rsidRDefault="00000000">
            <w:r>
              <w:t>Mean Time to Contain (MTTC)</w:t>
            </w:r>
          </w:p>
        </w:tc>
        <w:tc>
          <w:tcPr>
            <w:tcW w:w="2160" w:type="dxa"/>
          </w:tcPr>
          <w:p w14:paraId="3325BAA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 4 hours</w:t>
            </w:r>
          </w:p>
        </w:tc>
        <w:tc>
          <w:tcPr>
            <w:tcW w:w="2160" w:type="dxa"/>
          </w:tcPr>
          <w:p w14:paraId="49774B0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 hours</w:t>
            </w:r>
          </w:p>
        </w:tc>
        <w:tc>
          <w:tcPr>
            <w:tcW w:w="2160" w:type="dxa"/>
            <w:shd w:val="clear" w:color="auto" w:fill="D4EDDA"/>
          </w:tcPr>
          <w:p w14:paraId="00870CA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✓ PASS</w:t>
            </w:r>
          </w:p>
        </w:tc>
      </w:tr>
      <w:tr w:rsidR="00396756" w14:paraId="014DD91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2D1806B" w14:textId="77777777" w:rsidR="00396756" w:rsidRDefault="00000000">
            <w:r>
              <w:t>Mean Time to Resolve (MTTR)</w:t>
            </w:r>
          </w:p>
        </w:tc>
        <w:tc>
          <w:tcPr>
            <w:tcW w:w="2160" w:type="dxa"/>
          </w:tcPr>
          <w:p w14:paraId="5A3856D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&lt; 8 hours</w:t>
            </w:r>
          </w:p>
        </w:tc>
        <w:tc>
          <w:tcPr>
            <w:tcW w:w="2160" w:type="dxa"/>
          </w:tcPr>
          <w:p w14:paraId="3E69863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4.2 hours</w:t>
            </w:r>
          </w:p>
        </w:tc>
        <w:tc>
          <w:tcPr>
            <w:tcW w:w="2160" w:type="dxa"/>
            <w:shd w:val="clear" w:color="auto" w:fill="D4EDDA"/>
          </w:tcPr>
          <w:p w14:paraId="714F110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✓ PASS</w:t>
            </w:r>
          </w:p>
        </w:tc>
      </w:tr>
    </w:tbl>
    <w:p w14:paraId="228F3322" w14:textId="77777777" w:rsidR="00396756" w:rsidRDefault="00000000">
      <w:pPr>
        <w:pStyle w:val="Heading2"/>
      </w:pPr>
      <w:r>
        <w:t>Trend Analysis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6"/>
        <w:gridCol w:w="2154"/>
        <w:gridCol w:w="2156"/>
        <w:gridCol w:w="2154"/>
      </w:tblGrid>
      <w:tr w:rsidR="00396756" w14:paraId="631E4D50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6AA97405" w14:textId="77777777" w:rsidR="00396756" w:rsidRDefault="00000000">
            <w:r>
              <w:rPr>
                <w:color w:val="FFFFFF"/>
              </w:rPr>
              <w:t>Month</w:t>
            </w:r>
          </w:p>
        </w:tc>
        <w:tc>
          <w:tcPr>
            <w:tcW w:w="2160" w:type="dxa"/>
            <w:shd w:val="clear" w:color="auto" w:fill="2C3E50"/>
          </w:tcPr>
          <w:p w14:paraId="01D4D2E7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Incidents</w:t>
            </w:r>
          </w:p>
        </w:tc>
        <w:tc>
          <w:tcPr>
            <w:tcW w:w="2160" w:type="dxa"/>
            <w:shd w:val="clear" w:color="auto" w:fill="2C3E50"/>
          </w:tcPr>
          <w:p w14:paraId="5CAB9313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Critical/High</w:t>
            </w:r>
          </w:p>
        </w:tc>
        <w:tc>
          <w:tcPr>
            <w:tcW w:w="2160" w:type="dxa"/>
            <w:shd w:val="clear" w:color="auto" w:fill="2C3E50"/>
          </w:tcPr>
          <w:p w14:paraId="3D3631B9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Trend</w:t>
            </w:r>
          </w:p>
        </w:tc>
      </w:tr>
      <w:tr w:rsidR="00396756" w14:paraId="0F4E5982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C88DE5D" w14:textId="77777777" w:rsidR="00396756" w:rsidRDefault="00000000">
            <w:r>
              <w:t>July 2025</w:t>
            </w:r>
          </w:p>
        </w:tc>
        <w:tc>
          <w:tcPr>
            <w:tcW w:w="2160" w:type="dxa"/>
          </w:tcPr>
          <w:p w14:paraId="49C769A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160" w:type="dxa"/>
          </w:tcPr>
          <w:p w14:paraId="022C292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160" w:type="dxa"/>
          </w:tcPr>
          <w:p w14:paraId="73333A3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Baseline</w:t>
            </w:r>
          </w:p>
        </w:tc>
      </w:tr>
      <w:tr w:rsidR="00396756" w14:paraId="25C25CE1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BCC99E1" w14:textId="77777777" w:rsidR="00396756" w:rsidRDefault="00000000">
            <w:r>
              <w:t>August 2025</w:t>
            </w:r>
          </w:p>
        </w:tc>
        <w:tc>
          <w:tcPr>
            <w:tcW w:w="2160" w:type="dxa"/>
          </w:tcPr>
          <w:p w14:paraId="03383BC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160" w:type="dxa"/>
          </w:tcPr>
          <w:p w14:paraId="1F5A48D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60" w:type="dxa"/>
          </w:tcPr>
          <w:p w14:paraId="65A92A2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↑ Slight increase</w:t>
            </w:r>
          </w:p>
        </w:tc>
      </w:tr>
      <w:tr w:rsidR="00396756" w14:paraId="6BB02C90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C71E740" w14:textId="77777777" w:rsidR="00396756" w:rsidRDefault="00000000">
            <w:r>
              <w:t>September 2025</w:t>
            </w:r>
          </w:p>
        </w:tc>
        <w:tc>
          <w:tcPr>
            <w:tcW w:w="2160" w:type="dxa"/>
          </w:tcPr>
          <w:p w14:paraId="28C14EFA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160" w:type="dxa"/>
          </w:tcPr>
          <w:p w14:paraId="1AFFA6A9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160" w:type="dxa"/>
          </w:tcPr>
          <w:p w14:paraId="5CA9731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↑ Seasonal activity</w:t>
            </w:r>
          </w:p>
        </w:tc>
      </w:tr>
      <w:tr w:rsidR="00396756" w14:paraId="5AD7004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0AA84E6" w14:textId="77777777" w:rsidR="00396756" w:rsidRDefault="00000000">
            <w:r>
              <w:t>October 2025</w:t>
            </w:r>
          </w:p>
        </w:tc>
        <w:tc>
          <w:tcPr>
            <w:tcW w:w="2160" w:type="dxa"/>
          </w:tcPr>
          <w:p w14:paraId="08B95DA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160" w:type="dxa"/>
          </w:tcPr>
          <w:p w14:paraId="4A4B5B7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60" w:type="dxa"/>
          </w:tcPr>
          <w:p w14:paraId="48009EC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→ Stable</w:t>
            </w:r>
          </w:p>
        </w:tc>
      </w:tr>
      <w:tr w:rsidR="00396756" w14:paraId="6DCF574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05322CB7" w14:textId="77777777" w:rsidR="00396756" w:rsidRDefault="00000000">
            <w:r>
              <w:t>November 2025</w:t>
            </w:r>
          </w:p>
        </w:tc>
        <w:tc>
          <w:tcPr>
            <w:tcW w:w="2160" w:type="dxa"/>
          </w:tcPr>
          <w:p w14:paraId="70EA0D3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2160" w:type="dxa"/>
          </w:tcPr>
          <w:p w14:paraId="5E09112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60" w:type="dxa"/>
          </w:tcPr>
          <w:p w14:paraId="1CE3E4D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↑ Holiday phishing</w:t>
            </w:r>
          </w:p>
        </w:tc>
      </w:tr>
      <w:tr w:rsidR="00396756" w14:paraId="1AEE4BC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65562EA" w14:textId="77777777" w:rsidR="00396756" w:rsidRDefault="00000000">
            <w:r>
              <w:t>December 2025</w:t>
            </w:r>
          </w:p>
        </w:tc>
        <w:tc>
          <w:tcPr>
            <w:tcW w:w="2160" w:type="dxa"/>
          </w:tcPr>
          <w:p w14:paraId="54C0968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160" w:type="dxa"/>
          </w:tcPr>
          <w:p w14:paraId="7B5BABF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60" w:type="dxa"/>
          </w:tcPr>
          <w:p w14:paraId="06E1AE7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→ Stable</w:t>
            </w:r>
          </w:p>
        </w:tc>
      </w:tr>
      <w:tr w:rsidR="00396756" w14:paraId="5FB08417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2DD7DD0" w14:textId="77777777" w:rsidR="00396756" w:rsidRDefault="00000000">
            <w:r>
              <w:t>January 2026 (partial)</w:t>
            </w:r>
          </w:p>
        </w:tc>
        <w:tc>
          <w:tcPr>
            <w:tcW w:w="2160" w:type="dxa"/>
          </w:tcPr>
          <w:p w14:paraId="463065B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160" w:type="dxa"/>
          </w:tcPr>
          <w:p w14:paraId="49BAC61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160" w:type="dxa"/>
          </w:tcPr>
          <w:p w14:paraId="1D4E4B6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→ Normal</w:t>
            </w:r>
          </w:p>
        </w:tc>
      </w:tr>
    </w:tbl>
    <w:p w14:paraId="11C84AFD" w14:textId="77777777" w:rsidR="00396756" w:rsidRDefault="00000000">
      <w:pPr>
        <w:pStyle w:val="Heading2"/>
      </w:pPr>
      <w:r>
        <w:t>Security Posture Indicators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6"/>
        <w:gridCol w:w="2154"/>
        <w:gridCol w:w="2155"/>
        <w:gridCol w:w="2155"/>
      </w:tblGrid>
      <w:tr w:rsidR="00396756" w14:paraId="7065BDD2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4BF17D36" w14:textId="77777777" w:rsidR="00396756" w:rsidRDefault="00000000">
            <w:r>
              <w:rPr>
                <w:color w:val="FFFFFF"/>
                <w:sz w:val="18"/>
              </w:rPr>
              <w:t>Indicator</w:t>
            </w:r>
          </w:p>
        </w:tc>
        <w:tc>
          <w:tcPr>
            <w:tcW w:w="2160" w:type="dxa"/>
            <w:shd w:val="clear" w:color="auto" w:fill="2C3E50"/>
          </w:tcPr>
          <w:p w14:paraId="0A5D6E64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Current</w:t>
            </w:r>
          </w:p>
        </w:tc>
        <w:tc>
          <w:tcPr>
            <w:tcW w:w="2160" w:type="dxa"/>
            <w:shd w:val="clear" w:color="auto" w:fill="2C3E50"/>
          </w:tcPr>
          <w:p w14:paraId="3D60A9C7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Benchmark</w:t>
            </w:r>
          </w:p>
        </w:tc>
        <w:tc>
          <w:tcPr>
            <w:tcW w:w="2160" w:type="dxa"/>
            <w:shd w:val="clear" w:color="auto" w:fill="2C3E50"/>
          </w:tcPr>
          <w:p w14:paraId="405DFAA7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Assessment</w:t>
            </w:r>
          </w:p>
        </w:tc>
      </w:tr>
      <w:tr w:rsidR="00396756" w14:paraId="2893766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0A300360" w14:textId="77777777" w:rsidR="00396756" w:rsidRDefault="00000000">
            <w:r>
              <w:rPr>
                <w:sz w:val="18"/>
              </w:rPr>
              <w:t>Phishing Click Rate</w:t>
            </w:r>
          </w:p>
        </w:tc>
        <w:tc>
          <w:tcPr>
            <w:tcW w:w="2160" w:type="dxa"/>
          </w:tcPr>
          <w:p w14:paraId="6EFE2482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3.2%</w:t>
            </w:r>
          </w:p>
        </w:tc>
        <w:tc>
          <w:tcPr>
            <w:tcW w:w="2160" w:type="dxa"/>
          </w:tcPr>
          <w:p w14:paraId="26CB76A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Industry Avg: 4.7%</w:t>
            </w:r>
          </w:p>
        </w:tc>
        <w:tc>
          <w:tcPr>
            <w:tcW w:w="2160" w:type="dxa"/>
            <w:shd w:val="clear" w:color="auto" w:fill="D4EDDA"/>
          </w:tcPr>
          <w:p w14:paraId="6692CB7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✓ Better than avg</w:t>
            </w:r>
          </w:p>
        </w:tc>
      </w:tr>
      <w:tr w:rsidR="00396756" w14:paraId="21A14DE2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C3345A2" w14:textId="77777777" w:rsidR="00396756" w:rsidRDefault="00000000">
            <w:r>
              <w:rPr>
                <w:sz w:val="18"/>
              </w:rPr>
              <w:t>MFA Adoption Rate</w:t>
            </w:r>
          </w:p>
        </w:tc>
        <w:tc>
          <w:tcPr>
            <w:tcW w:w="2160" w:type="dxa"/>
          </w:tcPr>
          <w:p w14:paraId="1603325E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98%</w:t>
            </w:r>
          </w:p>
        </w:tc>
        <w:tc>
          <w:tcPr>
            <w:tcW w:w="2160" w:type="dxa"/>
          </w:tcPr>
          <w:p w14:paraId="13B003D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Target: 95%</w:t>
            </w:r>
          </w:p>
        </w:tc>
        <w:tc>
          <w:tcPr>
            <w:tcW w:w="2160" w:type="dxa"/>
            <w:shd w:val="clear" w:color="auto" w:fill="D4EDDA"/>
          </w:tcPr>
          <w:p w14:paraId="628EF6DC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✓ Above target</w:t>
            </w:r>
          </w:p>
        </w:tc>
      </w:tr>
      <w:tr w:rsidR="00396756" w14:paraId="08C770ED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435A986" w14:textId="77777777" w:rsidR="00396756" w:rsidRDefault="00000000">
            <w:r>
              <w:rPr>
                <w:sz w:val="18"/>
              </w:rPr>
              <w:t>Patch Compliance</w:t>
            </w:r>
          </w:p>
        </w:tc>
        <w:tc>
          <w:tcPr>
            <w:tcW w:w="2160" w:type="dxa"/>
          </w:tcPr>
          <w:p w14:paraId="59B54C0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94%</w:t>
            </w:r>
          </w:p>
        </w:tc>
        <w:tc>
          <w:tcPr>
            <w:tcW w:w="2160" w:type="dxa"/>
          </w:tcPr>
          <w:p w14:paraId="1B3273EC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Target: 95%</w:t>
            </w:r>
          </w:p>
        </w:tc>
        <w:tc>
          <w:tcPr>
            <w:tcW w:w="2160" w:type="dxa"/>
            <w:shd w:val="clear" w:color="auto" w:fill="FFF3CD"/>
          </w:tcPr>
          <w:p w14:paraId="7995F43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⚠ Slightly below</w:t>
            </w:r>
          </w:p>
        </w:tc>
      </w:tr>
      <w:tr w:rsidR="00396756" w14:paraId="777FBF48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643E061" w14:textId="77777777" w:rsidR="00396756" w:rsidRDefault="00000000">
            <w:r>
              <w:rPr>
                <w:sz w:val="18"/>
              </w:rPr>
              <w:t>Security Training Completion</w:t>
            </w:r>
          </w:p>
        </w:tc>
        <w:tc>
          <w:tcPr>
            <w:tcW w:w="2160" w:type="dxa"/>
          </w:tcPr>
          <w:p w14:paraId="5503D07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94%</w:t>
            </w:r>
          </w:p>
        </w:tc>
        <w:tc>
          <w:tcPr>
            <w:tcW w:w="2160" w:type="dxa"/>
          </w:tcPr>
          <w:p w14:paraId="0E6230C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Target: 95%</w:t>
            </w:r>
          </w:p>
        </w:tc>
        <w:tc>
          <w:tcPr>
            <w:tcW w:w="2160" w:type="dxa"/>
            <w:shd w:val="clear" w:color="auto" w:fill="FFF3CD"/>
          </w:tcPr>
          <w:p w14:paraId="67F68601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⚠ On track</w:t>
            </w:r>
          </w:p>
        </w:tc>
      </w:tr>
      <w:tr w:rsidR="00396756" w14:paraId="4DC90C1C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ADA3513" w14:textId="77777777" w:rsidR="00396756" w:rsidRDefault="00000000">
            <w:r>
              <w:rPr>
                <w:sz w:val="18"/>
              </w:rPr>
              <w:t>Password Reuse Detection</w:t>
            </w:r>
          </w:p>
        </w:tc>
        <w:tc>
          <w:tcPr>
            <w:tcW w:w="2160" w:type="dxa"/>
          </w:tcPr>
          <w:p w14:paraId="203306ED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12 accounts</w:t>
            </w:r>
          </w:p>
        </w:tc>
        <w:tc>
          <w:tcPr>
            <w:tcW w:w="2160" w:type="dxa"/>
          </w:tcPr>
          <w:p w14:paraId="609D70A9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Target: 0</w:t>
            </w:r>
          </w:p>
        </w:tc>
        <w:tc>
          <w:tcPr>
            <w:tcW w:w="2160" w:type="dxa"/>
            <w:shd w:val="clear" w:color="auto" w:fill="FFF3CD"/>
          </w:tcPr>
          <w:p w14:paraId="12F7F6F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8"/>
              </w:rPr>
              <w:t>⚠ Needs improvement</w:t>
            </w:r>
          </w:p>
        </w:tc>
      </w:tr>
      <w:tr w:rsidR="00396756" w14:paraId="12C797D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4E26D7B" w14:textId="77777777" w:rsidR="00396756" w:rsidRDefault="00000000">
            <w:r>
              <w:rPr>
                <w:sz w:val="18"/>
              </w:rPr>
              <w:t>Unencrypted Devices</w:t>
            </w:r>
          </w:p>
        </w:tc>
        <w:tc>
          <w:tcPr>
            <w:tcW w:w="2160" w:type="dxa"/>
          </w:tcPr>
          <w:p w14:paraId="6D8EE35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0</w:t>
            </w:r>
          </w:p>
        </w:tc>
        <w:tc>
          <w:tcPr>
            <w:tcW w:w="2160" w:type="dxa"/>
          </w:tcPr>
          <w:p w14:paraId="1DB3A040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Target: 0</w:t>
            </w:r>
          </w:p>
        </w:tc>
        <w:tc>
          <w:tcPr>
            <w:tcW w:w="2160" w:type="dxa"/>
            <w:shd w:val="clear" w:color="auto" w:fill="D4EDDA"/>
          </w:tcPr>
          <w:p w14:paraId="0F177A9D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8"/>
              </w:rPr>
              <w:t>✓ Compliant</w:t>
            </w:r>
          </w:p>
        </w:tc>
      </w:tr>
    </w:tbl>
    <w:p w14:paraId="0E185BBD" w14:textId="77777777" w:rsidR="00396756" w:rsidRDefault="00000000">
      <w:r>
        <w:br w:type="page"/>
      </w:r>
    </w:p>
    <w:p w14:paraId="57840C38" w14:textId="77777777" w:rsidR="00396756" w:rsidRDefault="00000000">
      <w:pPr>
        <w:pStyle w:val="Heading1"/>
      </w:pPr>
      <w:r>
        <w:t>RECOMMENDATIONS &amp; ACTION ITEMS</w:t>
      </w:r>
    </w:p>
    <w:p w14:paraId="7FD5A0C6" w14:textId="77777777" w:rsidR="00396756" w:rsidRDefault="00000000">
      <w:pPr>
        <w:pStyle w:val="Heading2"/>
      </w:pPr>
      <w:r>
        <w:t>Priority 1 - Immediate Action (Q1 2026)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6"/>
        <w:gridCol w:w="2156"/>
        <w:gridCol w:w="2154"/>
        <w:gridCol w:w="2154"/>
      </w:tblGrid>
      <w:tr w:rsidR="00396756" w14:paraId="3807D6B1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E74C3C"/>
          </w:tcPr>
          <w:p w14:paraId="4185C35E" w14:textId="77777777" w:rsidR="00396756" w:rsidRDefault="00000000">
            <w:r>
              <w:rPr>
                <w:color w:val="FFFFFF"/>
                <w:sz w:val="18"/>
              </w:rPr>
              <w:t>Action Item</w:t>
            </w:r>
          </w:p>
        </w:tc>
        <w:tc>
          <w:tcPr>
            <w:tcW w:w="2160" w:type="dxa"/>
            <w:shd w:val="clear" w:color="auto" w:fill="E74C3C"/>
          </w:tcPr>
          <w:p w14:paraId="43A4B54E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Description</w:t>
            </w:r>
          </w:p>
        </w:tc>
        <w:tc>
          <w:tcPr>
            <w:tcW w:w="2160" w:type="dxa"/>
            <w:shd w:val="clear" w:color="auto" w:fill="E74C3C"/>
          </w:tcPr>
          <w:p w14:paraId="20CC481B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Owner</w:t>
            </w:r>
          </w:p>
        </w:tc>
        <w:tc>
          <w:tcPr>
            <w:tcW w:w="2160" w:type="dxa"/>
            <w:shd w:val="clear" w:color="auto" w:fill="E74C3C"/>
          </w:tcPr>
          <w:p w14:paraId="57F6F452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Due Date</w:t>
            </w:r>
          </w:p>
        </w:tc>
      </w:tr>
      <w:tr w:rsidR="00396756" w14:paraId="5BE28940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FC4032B" w14:textId="77777777" w:rsidR="00396756" w:rsidRDefault="00000000">
            <w:r>
              <w:rPr>
                <w:sz w:val="16"/>
              </w:rPr>
              <w:t>Phishing Simulation Program</w:t>
            </w:r>
          </w:p>
        </w:tc>
        <w:tc>
          <w:tcPr>
            <w:tcW w:w="2160" w:type="dxa"/>
          </w:tcPr>
          <w:p w14:paraId="3DBA4B4F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Increase frequency to twice quarterly. Focus on CEO fraud and credential harvesting scenarios.</w:t>
            </w:r>
          </w:p>
        </w:tc>
        <w:tc>
          <w:tcPr>
            <w:tcW w:w="2160" w:type="dxa"/>
          </w:tcPr>
          <w:p w14:paraId="2EE7E281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Rowan Mitchell</w:t>
            </w:r>
          </w:p>
        </w:tc>
        <w:tc>
          <w:tcPr>
            <w:tcW w:w="2160" w:type="dxa"/>
          </w:tcPr>
          <w:p w14:paraId="10E9295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Feb 2026</w:t>
            </w:r>
          </w:p>
        </w:tc>
      </w:tr>
      <w:tr w:rsidR="00396756" w14:paraId="203AE11C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CB83604" w14:textId="77777777" w:rsidR="00396756" w:rsidRDefault="00000000">
            <w:r>
              <w:rPr>
                <w:sz w:val="16"/>
              </w:rPr>
              <w:t>Password Manager Rollout</w:t>
            </w:r>
          </w:p>
        </w:tc>
        <w:tc>
          <w:tcPr>
            <w:tcW w:w="2160" w:type="dxa"/>
          </w:tcPr>
          <w:p w14:paraId="61FD022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Deploy 1Password to all employees. Target 100% adoption for executives by March 31.</w:t>
            </w:r>
          </w:p>
        </w:tc>
        <w:tc>
          <w:tcPr>
            <w:tcW w:w="2160" w:type="dxa"/>
          </w:tcPr>
          <w:p w14:paraId="4248960B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Charlie Nguyen</w:t>
            </w:r>
          </w:p>
        </w:tc>
        <w:tc>
          <w:tcPr>
            <w:tcW w:w="2160" w:type="dxa"/>
          </w:tcPr>
          <w:p w14:paraId="75B0F1D8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Mar 2026</w:t>
            </w:r>
          </w:p>
        </w:tc>
      </w:tr>
      <w:tr w:rsidR="00396756" w14:paraId="00D1482C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0DDAA98B" w14:textId="77777777" w:rsidR="00396756" w:rsidRDefault="00000000">
            <w:r>
              <w:rPr>
                <w:sz w:val="16"/>
              </w:rPr>
              <w:t>Email Security Enhancement</w:t>
            </w:r>
          </w:p>
        </w:tc>
        <w:tc>
          <w:tcPr>
            <w:tcW w:w="2160" w:type="dxa"/>
          </w:tcPr>
          <w:p w14:paraId="18A7001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Implement advanced email filtering and DMARC enforcement to prevent domain spoofing.</w:t>
            </w:r>
          </w:p>
        </w:tc>
        <w:tc>
          <w:tcPr>
            <w:tcW w:w="2160" w:type="dxa"/>
          </w:tcPr>
          <w:p w14:paraId="59BADD26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Charlie Nguyen</w:t>
            </w:r>
          </w:p>
        </w:tc>
        <w:tc>
          <w:tcPr>
            <w:tcW w:w="2160" w:type="dxa"/>
          </w:tcPr>
          <w:p w14:paraId="70C2EB7F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Feb 2026</w:t>
            </w:r>
          </w:p>
        </w:tc>
      </w:tr>
      <w:tr w:rsidR="00396756" w14:paraId="720E55F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7CA7C26" w14:textId="77777777" w:rsidR="00396756" w:rsidRDefault="00000000">
            <w:r>
              <w:rPr>
                <w:sz w:val="16"/>
              </w:rPr>
              <w:t>Security Training Update</w:t>
            </w:r>
          </w:p>
        </w:tc>
        <w:tc>
          <w:tcPr>
            <w:tcW w:w="2160" w:type="dxa"/>
          </w:tcPr>
          <w:p w14:paraId="2E09B88A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Add social engineering and CEO fraud modules to mandatory training.</w:t>
            </w:r>
          </w:p>
        </w:tc>
        <w:tc>
          <w:tcPr>
            <w:tcW w:w="2160" w:type="dxa"/>
          </w:tcPr>
          <w:p w14:paraId="45F95961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Finley Adams</w:t>
            </w:r>
          </w:p>
        </w:tc>
        <w:tc>
          <w:tcPr>
            <w:tcW w:w="2160" w:type="dxa"/>
          </w:tcPr>
          <w:p w14:paraId="09E6B083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Mar 2026</w:t>
            </w:r>
          </w:p>
        </w:tc>
      </w:tr>
    </w:tbl>
    <w:p w14:paraId="2B06119F" w14:textId="77777777" w:rsidR="00396756" w:rsidRDefault="00000000">
      <w:pPr>
        <w:pStyle w:val="Heading2"/>
      </w:pPr>
      <w:r>
        <w:t>Priority 2 - Near Term (Q2 2026)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6"/>
        <w:gridCol w:w="2157"/>
        <w:gridCol w:w="2154"/>
        <w:gridCol w:w="2153"/>
      </w:tblGrid>
      <w:tr w:rsidR="00396756" w14:paraId="7D7C39CF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F39C12"/>
          </w:tcPr>
          <w:p w14:paraId="22DECF83" w14:textId="77777777" w:rsidR="00396756" w:rsidRDefault="00000000">
            <w:r>
              <w:rPr>
                <w:color w:val="FFFFFF"/>
                <w:sz w:val="18"/>
              </w:rPr>
              <w:t>Action Item</w:t>
            </w:r>
          </w:p>
        </w:tc>
        <w:tc>
          <w:tcPr>
            <w:tcW w:w="2160" w:type="dxa"/>
            <w:shd w:val="clear" w:color="auto" w:fill="F39C12"/>
          </w:tcPr>
          <w:p w14:paraId="58CBAAC2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Description</w:t>
            </w:r>
          </w:p>
        </w:tc>
        <w:tc>
          <w:tcPr>
            <w:tcW w:w="2160" w:type="dxa"/>
            <w:shd w:val="clear" w:color="auto" w:fill="F39C12"/>
          </w:tcPr>
          <w:p w14:paraId="1862A9F9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Owner</w:t>
            </w:r>
          </w:p>
        </w:tc>
        <w:tc>
          <w:tcPr>
            <w:tcW w:w="2160" w:type="dxa"/>
            <w:shd w:val="clear" w:color="auto" w:fill="F39C12"/>
          </w:tcPr>
          <w:p w14:paraId="1C1F729A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8"/>
              </w:rPr>
              <w:t>Due Date</w:t>
            </w:r>
          </w:p>
        </w:tc>
      </w:tr>
      <w:tr w:rsidR="00396756" w14:paraId="745EEBEA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1C2BF6D" w14:textId="77777777" w:rsidR="00396756" w:rsidRDefault="00000000">
            <w:r>
              <w:rPr>
                <w:sz w:val="16"/>
              </w:rPr>
              <w:t>SIEM Enhancement</w:t>
            </w:r>
          </w:p>
        </w:tc>
        <w:tc>
          <w:tcPr>
            <w:tcW w:w="2160" w:type="dxa"/>
          </w:tcPr>
          <w:p w14:paraId="47366A93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Evaluate and implement advanced SIEM capabilities for better threat detection.</w:t>
            </w:r>
          </w:p>
        </w:tc>
        <w:tc>
          <w:tcPr>
            <w:tcW w:w="2160" w:type="dxa"/>
          </w:tcPr>
          <w:p w14:paraId="0DA3692A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Charlie Nguyen</w:t>
            </w:r>
          </w:p>
        </w:tc>
        <w:tc>
          <w:tcPr>
            <w:tcW w:w="2160" w:type="dxa"/>
          </w:tcPr>
          <w:p w14:paraId="510628FA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May 2026</w:t>
            </w:r>
          </w:p>
        </w:tc>
      </w:tr>
      <w:tr w:rsidR="00396756" w14:paraId="0C608A84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88D5BD4" w14:textId="77777777" w:rsidR="00396756" w:rsidRDefault="00000000">
            <w:r>
              <w:rPr>
                <w:sz w:val="16"/>
              </w:rPr>
              <w:t>Incident Response Tabletop</w:t>
            </w:r>
          </w:p>
        </w:tc>
        <w:tc>
          <w:tcPr>
            <w:tcW w:w="2160" w:type="dxa"/>
          </w:tcPr>
          <w:p w14:paraId="6208BC8A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Conduct tabletop exercise for ransomware scenario with executive team.</w:t>
            </w:r>
          </w:p>
        </w:tc>
        <w:tc>
          <w:tcPr>
            <w:tcW w:w="2160" w:type="dxa"/>
          </w:tcPr>
          <w:p w14:paraId="0435E2F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Charlie Nguyen</w:t>
            </w:r>
          </w:p>
        </w:tc>
        <w:tc>
          <w:tcPr>
            <w:tcW w:w="2160" w:type="dxa"/>
          </w:tcPr>
          <w:p w14:paraId="2250AF4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Apr 2026</w:t>
            </w:r>
          </w:p>
        </w:tc>
      </w:tr>
      <w:tr w:rsidR="00396756" w14:paraId="3EC9EA58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EAE9004" w14:textId="77777777" w:rsidR="00396756" w:rsidRDefault="00000000">
            <w:r>
              <w:rPr>
                <w:sz w:val="16"/>
              </w:rPr>
              <w:t>Vulnerability Management</w:t>
            </w:r>
          </w:p>
        </w:tc>
        <w:tc>
          <w:tcPr>
            <w:tcW w:w="2160" w:type="dxa"/>
          </w:tcPr>
          <w:p w14:paraId="39D7CDC8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Implement automated vulnerability scanning and patch management.</w:t>
            </w:r>
          </w:p>
        </w:tc>
        <w:tc>
          <w:tcPr>
            <w:tcW w:w="2160" w:type="dxa"/>
          </w:tcPr>
          <w:p w14:paraId="26FE53E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Skyler Bennett</w:t>
            </w:r>
          </w:p>
        </w:tc>
        <w:tc>
          <w:tcPr>
            <w:tcW w:w="2160" w:type="dxa"/>
          </w:tcPr>
          <w:p w14:paraId="05E50A5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Jun 2026</w:t>
            </w:r>
          </w:p>
        </w:tc>
      </w:tr>
      <w:tr w:rsidR="00396756" w14:paraId="73743749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33003CA" w14:textId="77777777" w:rsidR="00396756" w:rsidRDefault="00000000">
            <w:r>
              <w:rPr>
                <w:sz w:val="16"/>
              </w:rPr>
              <w:t>Third-Party Risk Review</w:t>
            </w:r>
          </w:p>
        </w:tc>
        <w:tc>
          <w:tcPr>
            <w:tcW w:w="2160" w:type="dxa"/>
          </w:tcPr>
          <w:p w14:paraId="440E43B6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Assess security posture of top 10 vendors/partners.</w:t>
            </w:r>
          </w:p>
        </w:tc>
        <w:tc>
          <w:tcPr>
            <w:tcW w:w="2160" w:type="dxa"/>
          </w:tcPr>
          <w:p w14:paraId="72486319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Taylor Singh</w:t>
            </w:r>
          </w:p>
        </w:tc>
        <w:tc>
          <w:tcPr>
            <w:tcW w:w="2160" w:type="dxa"/>
          </w:tcPr>
          <w:p w14:paraId="5E0EA8F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Jun 2026</w:t>
            </w:r>
          </w:p>
        </w:tc>
      </w:tr>
    </w:tbl>
    <w:p w14:paraId="4C79D086" w14:textId="77777777" w:rsidR="00396756" w:rsidRDefault="00000000">
      <w:pPr>
        <w:pStyle w:val="Heading2"/>
      </w:pPr>
      <w:r>
        <w:t>Priority 3 - Strategic (H2 2026)</w:t>
      </w:r>
    </w:p>
    <w:p w14:paraId="784178D2" w14:textId="77777777" w:rsidR="00396756" w:rsidRDefault="00000000">
      <w:pPr>
        <w:pStyle w:val="ListBullet"/>
      </w:pPr>
      <w:r>
        <w:t>Cyber insurance policy review and potential coverage increase</w:t>
      </w:r>
    </w:p>
    <w:p w14:paraId="02C50FD2" w14:textId="77777777" w:rsidR="00396756" w:rsidRDefault="00000000">
      <w:pPr>
        <w:pStyle w:val="ListBullet"/>
      </w:pPr>
      <w:r>
        <w:t>Security Operations Center (SOC) feasibility study</w:t>
      </w:r>
    </w:p>
    <w:p w14:paraId="5CFCA4C2" w14:textId="77777777" w:rsidR="00396756" w:rsidRDefault="00000000">
      <w:pPr>
        <w:pStyle w:val="ListBullet"/>
      </w:pPr>
      <w:r>
        <w:t>Zero Trust Architecture roadmap development</w:t>
      </w:r>
    </w:p>
    <w:p w14:paraId="63498C88" w14:textId="77777777" w:rsidR="00396756" w:rsidRDefault="00000000">
      <w:pPr>
        <w:pStyle w:val="ListBullet"/>
      </w:pPr>
      <w:r>
        <w:t>Advanced threat intelligence platform evaluation</w:t>
      </w:r>
    </w:p>
    <w:p w14:paraId="17A11706" w14:textId="77777777" w:rsidR="00396756" w:rsidRDefault="00000000">
      <w:pPr>
        <w:pStyle w:val="ListBullet"/>
      </w:pPr>
      <w:r>
        <w:t>Business continuity and disaster recovery plan update</w:t>
      </w:r>
    </w:p>
    <w:p w14:paraId="19FCFDF3" w14:textId="77777777" w:rsidR="00396756" w:rsidRDefault="00000000">
      <w:r>
        <w:br w:type="page"/>
      </w:r>
    </w:p>
    <w:p w14:paraId="19A712AB" w14:textId="77777777" w:rsidR="00396756" w:rsidRDefault="00000000">
      <w:pPr>
        <w:pStyle w:val="Heading1"/>
      </w:pPr>
      <w:r>
        <w:t>APPENDIX</w:t>
      </w:r>
    </w:p>
    <w:p w14:paraId="3983F739" w14:textId="77777777" w:rsidR="00396756" w:rsidRDefault="00000000">
      <w:pPr>
        <w:pStyle w:val="Heading2"/>
      </w:pPr>
      <w:r>
        <w:t>A. Incident Reporting Contacts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25"/>
        <w:gridCol w:w="2142"/>
        <w:gridCol w:w="4353"/>
      </w:tblGrid>
      <w:tr w:rsidR="00396756" w14:paraId="55A47FF4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2C3E50"/>
          </w:tcPr>
          <w:p w14:paraId="16B01C07" w14:textId="77777777" w:rsidR="00396756" w:rsidRDefault="00000000">
            <w:r>
              <w:t>Contact</w:t>
            </w:r>
          </w:p>
        </w:tc>
        <w:tc>
          <w:tcPr>
            <w:tcW w:w="2880" w:type="dxa"/>
            <w:shd w:val="clear" w:color="auto" w:fill="2C3E50"/>
          </w:tcPr>
          <w:p w14:paraId="7D2FF59B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2880" w:type="dxa"/>
            <w:shd w:val="clear" w:color="auto" w:fill="2C3E50"/>
          </w:tcPr>
          <w:p w14:paraId="33EE3CF0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Contact Method</w:t>
            </w:r>
          </w:p>
        </w:tc>
      </w:tr>
      <w:tr w:rsidR="00396756" w14:paraId="077FE73F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2CD9965" w14:textId="77777777" w:rsidR="00396756" w:rsidRDefault="00000000">
            <w:r>
              <w:t>Charlie Nguyen</w:t>
            </w:r>
          </w:p>
        </w:tc>
        <w:tc>
          <w:tcPr>
            <w:tcW w:w="2880" w:type="dxa"/>
          </w:tcPr>
          <w:p w14:paraId="448284CB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CTO (Primary)</w:t>
            </w:r>
          </w:p>
        </w:tc>
        <w:tc>
          <w:tcPr>
            <w:tcW w:w="2880" w:type="dxa"/>
          </w:tcPr>
          <w:p w14:paraId="5E2D3610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charlie.nguyen@momentumsports.com.au</w:t>
            </w:r>
            <w:r>
              <w:br/>
              <w:t>+61 4xx-xxx-7821 (24/7)</w:t>
            </w:r>
          </w:p>
        </w:tc>
      </w:tr>
      <w:tr w:rsidR="00396756" w14:paraId="32B2244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0D710C9" w14:textId="77777777" w:rsidR="00396756" w:rsidRDefault="00000000">
            <w:r>
              <w:t>Alex Morgan</w:t>
            </w:r>
          </w:p>
        </w:tc>
        <w:tc>
          <w:tcPr>
            <w:tcW w:w="2880" w:type="dxa"/>
          </w:tcPr>
          <w:p w14:paraId="65ABD1F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General Manager</w:t>
            </w:r>
          </w:p>
        </w:tc>
        <w:tc>
          <w:tcPr>
            <w:tcW w:w="2880" w:type="dxa"/>
          </w:tcPr>
          <w:p w14:paraId="0BA421D2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alex.morgan@momentumsports.com.au</w:t>
            </w:r>
            <w:r>
              <w:br/>
              <w:t>+61 4xx-xxx-3492</w:t>
            </w:r>
          </w:p>
        </w:tc>
      </w:tr>
      <w:tr w:rsidR="00396756" w14:paraId="7EFED871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72640A2" w14:textId="77777777" w:rsidR="00396756" w:rsidRDefault="00000000">
            <w:r>
              <w:t>IT Security Team</w:t>
            </w:r>
          </w:p>
        </w:tc>
        <w:tc>
          <w:tcPr>
            <w:tcW w:w="2880" w:type="dxa"/>
          </w:tcPr>
          <w:p w14:paraId="118A7154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Security Operations</w:t>
            </w:r>
          </w:p>
        </w:tc>
        <w:tc>
          <w:tcPr>
            <w:tcW w:w="2880" w:type="dxa"/>
          </w:tcPr>
          <w:p w14:paraId="072A5B57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security@momentumsports.com.au</w:t>
            </w:r>
            <w:r>
              <w:br/>
              <w:t>IT Helpdesk: x4357</w:t>
            </w:r>
          </w:p>
        </w:tc>
      </w:tr>
      <w:tr w:rsidR="00396756" w14:paraId="0B86989F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1C25DF7" w14:textId="77777777" w:rsidR="00396756" w:rsidRDefault="00000000">
            <w:r>
              <w:t>Employee Reporting</w:t>
            </w:r>
          </w:p>
        </w:tc>
        <w:tc>
          <w:tcPr>
            <w:tcW w:w="2880" w:type="dxa"/>
          </w:tcPr>
          <w:p w14:paraId="689B8A65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All Staff</w:t>
            </w:r>
          </w:p>
        </w:tc>
        <w:tc>
          <w:tcPr>
            <w:tcW w:w="2880" w:type="dxa"/>
          </w:tcPr>
          <w:p w14:paraId="32193157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phishing@momentumsports.com.au (for suspicious emails)</w:t>
            </w:r>
          </w:p>
        </w:tc>
      </w:tr>
    </w:tbl>
    <w:p w14:paraId="4599C036" w14:textId="77777777" w:rsidR="00396756" w:rsidRDefault="00000000">
      <w:pPr>
        <w:pStyle w:val="Heading2"/>
      </w:pPr>
      <w:r>
        <w:t>B. Regulatory Notification Requirements</w:t>
      </w:r>
    </w:p>
    <w:p w14:paraId="366FB727" w14:textId="77777777" w:rsidR="00396756" w:rsidRDefault="00000000">
      <w:r>
        <w:t>Under various data protection regulations, certain incidents require external notification:</w:t>
      </w:r>
    </w:p>
    <w:p w14:paraId="76D21D58" w14:textId="77777777" w:rsidR="00396756" w:rsidRDefault="00000000">
      <w:r>
        <w:rPr>
          <w:b/>
        </w:rPr>
        <w:t xml:space="preserve">Australian Privacy Act: </w:t>
      </w:r>
      <w:r>
        <w:t>Notifiable Data Breaches (NDB) scheme - notify OAIC within 30 days if likely serious harm</w:t>
      </w:r>
    </w:p>
    <w:p w14:paraId="75BCB26D" w14:textId="77777777" w:rsidR="00396756" w:rsidRDefault="00000000">
      <w:r>
        <w:rPr>
          <w:b/>
        </w:rPr>
        <w:t xml:space="preserve">GDPR (Europe): </w:t>
      </w:r>
      <w:r>
        <w:t>Notify supervisory authority within 72 hours of becoming aware of qualifying breach</w:t>
      </w:r>
    </w:p>
    <w:p w14:paraId="6315EA5E" w14:textId="77777777" w:rsidR="00396756" w:rsidRDefault="00000000">
      <w:r>
        <w:rPr>
          <w:b/>
        </w:rPr>
        <w:t xml:space="preserve">PCI DSS: </w:t>
      </w:r>
      <w:r>
        <w:t>Notify payment brands and acquiring bank immediately upon suspected card data compromise</w:t>
      </w:r>
    </w:p>
    <w:p w14:paraId="5ACD1235" w14:textId="77777777" w:rsidR="00396756" w:rsidRDefault="00000000">
      <w:r>
        <w:rPr>
          <w:b/>
        </w:rPr>
        <w:t xml:space="preserve">PIPEDA (Canada): </w:t>
      </w:r>
      <w:r>
        <w:t>Report to Privacy Commissioner if real risk of significant harm</w:t>
      </w:r>
    </w:p>
    <w:p w14:paraId="084050FA" w14:textId="77777777" w:rsidR="00396756" w:rsidRDefault="00000000">
      <w:pPr>
        <w:pStyle w:val="Heading2"/>
      </w:pPr>
      <w:r>
        <w:t>C. Security Tools Inventory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396756" w14:paraId="4F4C69EB" w14:textId="77777777" w:rsidTr="0039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2C3E50"/>
          </w:tcPr>
          <w:p w14:paraId="266F3281" w14:textId="77777777" w:rsidR="00396756" w:rsidRDefault="00000000">
            <w:r>
              <w:t>Category</w:t>
            </w:r>
          </w:p>
        </w:tc>
        <w:tc>
          <w:tcPr>
            <w:tcW w:w="4320" w:type="dxa"/>
            <w:shd w:val="clear" w:color="auto" w:fill="2C3E50"/>
          </w:tcPr>
          <w:p w14:paraId="12F154BC" w14:textId="77777777" w:rsidR="0039675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Solution</w:t>
            </w:r>
          </w:p>
        </w:tc>
      </w:tr>
      <w:tr w:rsidR="00396756" w14:paraId="23418F19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18829FF" w14:textId="77777777" w:rsidR="00396756" w:rsidRDefault="00000000">
            <w:r>
              <w:t>Endpoint Detection &amp; Response</w:t>
            </w:r>
          </w:p>
        </w:tc>
        <w:tc>
          <w:tcPr>
            <w:tcW w:w="4320" w:type="dxa"/>
          </w:tcPr>
          <w:p w14:paraId="1FBFFC5F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CrowdStrike Falcon</w:t>
            </w:r>
          </w:p>
        </w:tc>
      </w:tr>
      <w:tr w:rsidR="00396756" w14:paraId="05DD334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51B699B" w14:textId="77777777" w:rsidR="00396756" w:rsidRDefault="00000000">
            <w:r>
              <w:t>Email Security</w:t>
            </w:r>
          </w:p>
        </w:tc>
        <w:tc>
          <w:tcPr>
            <w:tcW w:w="4320" w:type="dxa"/>
          </w:tcPr>
          <w:p w14:paraId="27AF29A4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Microsoft Defender for Office 365</w:t>
            </w:r>
          </w:p>
        </w:tc>
      </w:tr>
      <w:tr w:rsidR="00396756" w14:paraId="72121B56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203DA58" w14:textId="77777777" w:rsidR="00396756" w:rsidRDefault="00000000">
            <w:r>
              <w:t>Web Application Firewall</w:t>
            </w:r>
          </w:p>
        </w:tc>
        <w:tc>
          <w:tcPr>
            <w:tcW w:w="4320" w:type="dxa"/>
          </w:tcPr>
          <w:p w14:paraId="38DC2F5F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Cloudflare</w:t>
            </w:r>
          </w:p>
        </w:tc>
      </w:tr>
      <w:tr w:rsidR="00396756" w14:paraId="2548A45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BAFAB8D" w14:textId="77777777" w:rsidR="00396756" w:rsidRDefault="00000000">
            <w:r>
              <w:t>Identity Protection</w:t>
            </w:r>
          </w:p>
        </w:tc>
        <w:tc>
          <w:tcPr>
            <w:tcW w:w="4320" w:type="dxa"/>
          </w:tcPr>
          <w:p w14:paraId="5D551D0F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Microsoft Defender for Identity</w:t>
            </w:r>
          </w:p>
        </w:tc>
      </w:tr>
      <w:tr w:rsidR="00396756" w14:paraId="636CAC85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ED45F0F" w14:textId="77777777" w:rsidR="00396756" w:rsidRDefault="00000000">
            <w:r>
              <w:t>SIEM</w:t>
            </w:r>
          </w:p>
        </w:tc>
        <w:tc>
          <w:tcPr>
            <w:tcW w:w="4320" w:type="dxa"/>
          </w:tcPr>
          <w:p w14:paraId="644FC605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Microsoft Sentinel</w:t>
            </w:r>
          </w:p>
        </w:tc>
      </w:tr>
      <w:tr w:rsidR="00396756" w14:paraId="176945A5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B234A13" w14:textId="77777777" w:rsidR="00396756" w:rsidRDefault="00000000">
            <w:r>
              <w:t>Vulnerability Scanner</w:t>
            </w:r>
          </w:p>
        </w:tc>
        <w:tc>
          <w:tcPr>
            <w:tcW w:w="4320" w:type="dxa"/>
          </w:tcPr>
          <w:p w14:paraId="73DD99FC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Qualys</w:t>
            </w:r>
          </w:p>
        </w:tc>
      </w:tr>
      <w:tr w:rsidR="00396756" w14:paraId="75CE13A4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CA19067" w14:textId="77777777" w:rsidR="00396756" w:rsidRDefault="00000000">
            <w:r>
              <w:t>Password Manager</w:t>
            </w:r>
          </w:p>
        </w:tc>
        <w:tc>
          <w:tcPr>
            <w:tcW w:w="4320" w:type="dxa"/>
          </w:tcPr>
          <w:p w14:paraId="1D2D8182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1Password Teams</w:t>
            </w:r>
          </w:p>
        </w:tc>
      </w:tr>
      <w:tr w:rsidR="00396756" w14:paraId="0F4D4BB0" w14:textId="77777777" w:rsidTr="00396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DD47C5A" w14:textId="77777777" w:rsidR="00396756" w:rsidRDefault="00000000">
            <w:r>
              <w:t>Backup &amp; Recovery</w:t>
            </w:r>
          </w:p>
        </w:tc>
        <w:tc>
          <w:tcPr>
            <w:tcW w:w="4320" w:type="dxa"/>
          </w:tcPr>
          <w:p w14:paraId="5BB3799C" w14:textId="77777777" w:rsidR="00396756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Veeam</w:t>
            </w:r>
          </w:p>
        </w:tc>
      </w:tr>
      <w:tr w:rsidR="00396756" w14:paraId="14DC4D67" w14:textId="77777777" w:rsidTr="0039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35D55A3" w14:textId="77777777" w:rsidR="00396756" w:rsidRDefault="00000000">
            <w:r>
              <w:t>Mobile Device Management</w:t>
            </w:r>
          </w:p>
        </w:tc>
        <w:tc>
          <w:tcPr>
            <w:tcW w:w="4320" w:type="dxa"/>
          </w:tcPr>
          <w:p w14:paraId="4EAB189E" w14:textId="77777777" w:rsidR="0039675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Microsoft Intune</w:t>
            </w:r>
          </w:p>
        </w:tc>
      </w:tr>
    </w:tbl>
    <w:p w14:paraId="62922063" w14:textId="77777777" w:rsidR="00396756" w:rsidRDefault="00396756"/>
    <w:p w14:paraId="1AF16A1B" w14:textId="77777777" w:rsidR="00396756" w:rsidRDefault="00396756"/>
    <w:p w14:paraId="3A80561D" w14:textId="77777777" w:rsidR="00396756" w:rsidRDefault="00000000">
      <w:pPr>
        <w:spacing w:before="4000"/>
        <w:jc w:val="center"/>
      </w:pPr>
      <w:r>
        <w:rPr>
          <w:b/>
          <w:color w:val="2C3E50"/>
          <w:sz w:val="48"/>
        </w:rPr>
        <w:t>END OF INCIDENT LOG</w:t>
      </w:r>
    </w:p>
    <w:p w14:paraId="68747B3D" w14:textId="77777777" w:rsidR="00396756" w:rsidRDefault="00000000">
      <w:pPr>
        <w:spacing w:before="1000"/>
        <w:jc w:val="center"/>
      </w:pPr>
      <w:r>
        <w:rPr>
          <w:color w:val="7F8C8D"/>
          <w:sz w:val="36"/>
        </w:rPr>
        <w:t>Next Review: April 15, 2026</w:t>
      </w:r>
    </w:p>
    <w:p w14:paraId="57A8B1CB" w14:textId="77777777" w:rsidR="00396756" w:rsidRDefault="00000000">
      <w:pPr>
        <w:spacing w:before="2000"/>
        <w:jc w:val="center"/>
      </w:pPr>
      <w:r>
        <w:rPr>
          <w:color w:val="7F8C8D"/>
          <w:sz w:val="40"/>
        </w:rPr>
        <w:t>© 2026 Momentum Sports. All Rights Reserved.</w:t>
      </w:r>
    </w:p>
    <w:p w14:paraId="7DB9A264" w14:textId="77777777" w:rsidR="00396756" w:rsidRDefault="00000000">
      <w:pPr>
        <w:jc w:val="center"/>
      </w:pPr>
      <w:r>
        <w:rPr>
          <w:b/>
          <w:color w:val="E74C3C"/>
          <w:sz w:val="40"/>
        </w:rPr>
        <w:t>🔒 CONFIDENTIAL - INTERNAL USE ONLY 🔒</w:t>
      </w:r>
    </w:p>
    <w:sectPr w:rsidR="0039675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3464434">
    <w:abstractNumId w:val="8"/>
  </w:num>
  <w:num w:numId="2" w16cid:durableId="998772502">
    <w:abstractNumId w:val="6"/>
  </w:num>
  <w:num w:numId="3" w16cid:durableId="1548494087">
    <w:abstractNumId w:val="5"/>
  </w:num>
  <w:num w:numId="4" w16cid:durableId="1043943226">
    <w:abstractNumId w:val="4"/>
  </w:num>
  <w:num w:numId="5" w16cid:durableId="1578397814">
    <w:abstractNumId w:val="7"/>
  </w:num>
  <w:num w:numId="6" w16cid:durableId="1560897861">
    <w:abstractNumId w:val="3"/>
  </w:num>
  <w:num w:numId="7" w16cid:durableId="1137645613">
    <w:abstractNumId w:val="2"/>
  </w:num>
  <w:num w:numId="8" w16cid:durableId="802891839">
    <w:abstractNumId w:val="1"/>
  </w:num>
  <w:num w:numId="9" w16cid:durableId="13317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96756"/>
    <w:rsid w:val="003A4970"/>
    <w:rsid w:val="007D408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741E9"/>
  <w14:defaultImageDpi w14:val="300"/>
  <w15:docId w15:val="{6A80F1A4-5E8B-4A3F-820F-FDDFB7B5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72C54C5A4D49AE14502C3D96987D" ma:contentTypeVersion="15" ma:contentTypeDescription="Create a new document." ma:contentTypeScope="" ma:versionID="15cf66bcacd8a6f5605a28db7a3ce987">
  <xsd:schema xmlns:xsd="http://www.w3.org/2001/XMLSchema" xmlns:xs="http://www.w3.org/2001/XMLSchema" xmlns:p="http://schemas.microsoft.com/office/2006/metadata/properties" xmlns:ns2="9b5e435d-8b7a-4d19-a19b-5c69a8b80c33" xmlns:ns3="3d899022-282e-4475-93b2-b51437ec4763" targetNamespace="http://schemas.microsoft.com/office/2006/metadata/properties" ma:root="true" ma:fieldsID="b7f8509400b7d93bbdc5d434906c1cdb" ns2:_="" ns3:_="">
    <xsd:import namespace="9b5e435d-8b7a-4d19-a19b-5c69a8b80c33"/>
    <xsd:import namespace="3d899022-282e-4475-93b2-b51437ec47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435d-8b7a-4d19-a19b-5c69a8b80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c4aab-1492-4f24-b5c2-1cc27d6c532d}" ma:internalName="TaxCatchAll" ma:showField="CatchAllData" ma:web="9b5e435d-8b7a-4d19-a19b-5c69a8b80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99022-282e-4475-93b2-b51437ec4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fe47d8-3a67-4dcc-b799-4df6a09927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899022-282e-4475-93b2-b51437ec4763">
      <Terms xmlns="http://schemas.microsoft.com/office/infopath/2007/PartnerControls"/>
    </lcf76f155ced4ddcb4097134ff3c332f>
    <TaxCatchAll xmlns="9b5e435d-8b7a-4d19-a19b-5c69a8b80c33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37F35-46CA-4821-8F15-FBC0BB9D4E73}"/>
</file>

<file path=customXml/itemProps3.xml><?xml version="1.0" encoding="utf-8"?>
<ds:datastoreItem xmlns:ds="http://schemas.openxmlformats.org/officeDocument/2006/customXml" ds:itemID="{A7ADF849-76E8-4175-91B8-E1BE4512EE92}"/>
</file>

<file path=customXml/itemProps4.xml><?xml version="1.0" encoding="utf-8"?>
<ds:datastoreItem xmlns:ds="http://schemas.openxmlformats.org/officeDocument/2006/customXml" ds:itemID="{62D8C36A-C803-4DD7-AB83-8195CD207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Muneeba Sirshar</cp:lastModifiedBy>
  <cp:revision>2</cp:revision>
  <dcterms:created xsi:type="dcterms:W3CDTF">2026-01-18T15:58:00Z</dcterms:created>
  <dcterms:modified xsi:type="dcterms:W3CDTF">2026-01-18T15:58:00Z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0x0101001CD272C54C5A4D49AE14502C3D96987D</vt:lpwstr>
  </property>
</Properties>
</file>